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89F15" w14:textId="77777777" w:rsidR="00527BA9" w:rsidRPr="00F3704C" w:rsidRDefault="008C7113" w:rsidP="004F75A6">
      <w:pPr>
        <w:sectPr w:rsidR="00527BA9" w:rsidRPr="00F3704C">
          <w:headerReference w:type="default" r:id="rId8"/>
          <w:pgSz w:w="11900" w:h="16840"/>
          <w:pgMar w:top="1080" w:right="1080" w:bottom="1080" w:left="1080" w:header="708" w:footer="708" w:gutter="0"/>
          <w:cols w:space="708"/>
        </w:sectPr>
      </w:pPr>
      <w:r>
        <w:rPr>
          <w:noProof/>
        </w:rPr>
        <mc:AlternateContent>
          <mc:Choice Requires="wps">
            <w:drawing>
              <wp:anchor distT="0" distB="0" distL="114300" distR="114300" simplePos="0" relativeHeight="251665408" behindDoc="0" locked="1" layoutInCell="1" allowOverlap="1" wp14:anchorId="1B272CC4" wp14:editId="48ED1652">
                <wp:simplePos x="0" y="0"/>
                <wp:positionH relativeFrom="page">
                  <wp:posOffset>900430</wp:posOffset>
                </wp:positionH>
                <wp:positionV relativeFrom="page">
                  <wp:posOffset>3581400</wp:posOffset>
                </wp:positionV>
                <wp:extent cx="6191885" cy="1276350"/>
                <wp:effectExtent l="0" t="0" r="0" b="0"/>
                <wp:wrapNone/>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885" cy="1276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alias w:val="klik en tik de ondertitel "/>
                              <w:id w:val="-1518306802"/>
                              <w:lock w:val="sdtLocked"/>
                            </w:sdtPr>
                            <w:sdtContent>
                              <w:p w14:paraId="714F2E8E" w14:textId="77777777" w:rsidR="00D47E61" w:rsidRPr="00A3698A" w:rsidRDefault="00D47E61" w:rsidP="00A3698A">
                                <w:pPr>
                                  <w:pStyle w:val="Ondertitel"/>
                                  <w:spacing w:line="280" w:lineRule="atLeast"/>
                                  <w:rPr>
                                    <w:sz w:val="52"/>
                                    <w:szCs w:val="52"/>
                                  </w:rPr>
                                </w:pPr>
                                <w:r w:rsidRPr="00A3698A">
                                  <w:rPr>
                                    <w:sz w:val="52"/>
                                    <w:szCs w:val="52"/>
                                  </w:rPr>
                                  <w:t xml:space="preserve">Informatiemodel </w:t>
                                </w:r>
                              </w:p>
                              <w:p w14:paraId="05B9E85D" w14:textId="77777777" w:rsidR="00D47E61" w:rsidRDefault="00D47E61" w:rsidP="003945F3">
                                <w:pPr>
                                  <w:pStyle w:val="Ondertitel"/>
                                  <w:spacing w:line="280" w:lineRule="atLeast"/>
                                  <w:rPr>
                                    <w:sz w:val="24"/>
                                    <w:szCs w:val="24"/>
                                  </w:rPr>
                                </w:pPr>
                              </w:p>
                              <w:p w14:paraId="4813E51E" w14:textId="77777777" w:rsidR="00D47E61" w:rsidRPr="003945F3" w:rsidRDefault="00D47E61" w:rsidP="003945F3">
                                <w:pPr>
                                  <w:pStyle w:val="Ondertitel"/>
                                  <w:spacing w:line="280" w:lineRule="atLeast"/>
                                  <w:rPr>
                                    <w:sz w:val="24"/>
                                    <w:szCs w:val="24"/>
                                  </w:rPr>
                                </w:pPr>
                              </w:p>
                              <w:p w14:paraId="3E49859E" w14:textId="77777777" w:rsidR="00D47E61" w:rsidRDefault="00D47E61" w:rsidP="002E4B32">
                                <w:pPr>
                                  <w:pStyle w:val="Ondertitel"/>
                                  <w:spacing w:line="280" w:lineRule="atLeast"/>
                                </w:pPr>
                                <w:r>
                                  <w:t xml:space="preserve"> </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272CC4" id="_x0000_t202" coordsize="21600,21600" o:spt="202" path="m,l,21600r21600,l21600,xe">
                <v:stroke joinstyle="miter"/>
                <v:path gradientshapeok="t" o:connecttype="rect"/>
              </v:shapetype>
              <v:shape id="Tekstvak 9" o:spid="_x0000_s1026" type="#_x0000_t202" style="position:absolute;margin-left:70.9pt;margin-top:282pt;width:487.55pt;height:10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" filled="f" stroked="f" strokeweight=".5pt">
                <v:path arrowok="t"/>
                <v:textbox inset="0,0,0,0">
                  <w:txbxContent>
                    <w:sdt>
                      <w:sdtPr>
                        <w:alias w:val="klik en tik de ondertitel "/>
                        <w:id w:val="-1518306802"/>
                        <w:lock w:val="sdtLocked"/>
                      </w:sdtPr>
                      <w:sdtContent>
                        <w:p w14:paraId="714F2E8E" w14:textId="77777777" w:rsidR="00D47E61" w:rsidRPr="00A3698A" w:rsidRDefault="00D47E61" w:rsidP="00A3698A">
                          <w:pPr>
                            <w:pStyle w:val="Ondertitel"/>
                            <w:spacing w:line="280" w:lineRule="atLeast"/>
                            <w:rPr>
                              <w:sz w:val="52"/>
                              <w:szCs w:val="52"/>
                            </w:rPr>
                          </w:pPr>
                          <w:r w:rsidRPr="00A3698A">
                            <w:rPr>
                              <w:sz w:val="52"/>
                              <w:szCs w:val="52"/>
                            </w:rPr>
                            <w:t xml:space="preserve">Informatiemodel </w:t>
                          </w:r>
                        </w:p>
                        <w:p w14:paraId="05B9E85D" w14:textId="77777777" w:rsidR="00D47E61" w:rsidRDefault="00D47E61" w:rsidP="003945F3">
                          <w:pPr>
                            <w:pStyle w:val="Ondertitel"/>
                            <w:spacing w:line="280" w:lineRule="atLeast"/>
                            <w:rPr>
                              <w:sz w:val="24"/>
                              <w:szCs w:val="24"/>
                            </w:rPr>
                          </w:pPr>
                        </w:p>
                        <w:p w14:paraId="4813E51E" w14:textId="77777777" w:rsidR="00D47E61" w:rsidRPr="003945F3" w:rsidRDefault="00D47E61" w:rsidP="003945F3">
                          <w:pPr>
                            <w:pStyle w:val="Ondertitel"/>
                            <w:spacing w:line="280" w:lineRule="atLeast"/>
                            <w:rPr>
                              <w:sz w:val="24"/>
                              <w:szCs w:val="24"/>
                            </w:rPr>
                          </w:pPr>
                        </w:p>
                        <w:p w14:paraId="3E49859E" w14:textId="77777777" w:rsidR="00D47E61" w:rsidRDefault="00D47E61" w:rsidP="002E4B32">
                          <w:pPr>
                            <w:pStyle w:val="Ondertitel"/>
                            <w:spacing w:line="280" w:lineRule="atLeast"/>
                          </w:pPr>
                          <w:r>
                            <w:t xml:space="preserve"> </w:t>
                          </w:r>
                        </w:p>
                      </w:sdtContent>
                    </w:sdt>
                  </w:txbxContent>
                </v:textbox>
                <w10:wrap anchorx="page" anchory="page"/>
                <w10:anchorlock/>
              </v:shape>
            </w:pict>
          </mc:Fallback>
        </mc:AlternateContent>
      </w:r>
      <w:r>
        <w:rPr>
          <w:noProof/>
        </w:rPr>
        <mc:AlternateContent>
          <mc:Choice Requires="wps">
            <w:drawing>
              <wp:anchor distT="0" distB="0" distL="114300" distR="114300" simplePos="0" relativeHeight="251663360" behindDoc="0" locked="1" layoutInCell="1" allowOverlap="1" wp14:anchorId="4A7E2DB1" wp14:editId="65ABBA56">
                <wp:simplePos x="0" y="0"/>
                <wp:positionH relativeFrom="page">
                  <wp:posOffset>900430</wp:posOffset>
                </wp:positionH>
                <wp:positionV relativeFrom="page">
                  <wp:posOffset>2527935</wp:posOffset>
                </wp:positionV>
                <wp:extent cx="6191885" cy="939165"/>
                <wp:effectExtent l="0" t="0" r="0" b="0"/>
                <wp:wrapNone/>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885" cy="9391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sz w:val="72"/>
                                <w:szCs w:val="72"/>
                              </w:rPr>
                              <w:alias w:val="Klik en tik de titel van het rapport"/>
                              <w:tag w:val="Klik en tik de titel van het rapport"/>
                              <w:id w:val="-1301066807"/>
                              <w:lock w:val="sdtLocked"/>
                            </w:sdtPr>
                            <w:sdtContent>
                              <w:p w14:paraId="4C247B48" w14:textId="77777777" w:rsidR="00D47E61" w:rsidRPr="00A3698A" w:rsidRDefault="00D47E61" w:rsidP="006360F3">
                                <w:pPr>
                                  <w:pStyle w:val="Titel"/>
                                  <w:rPr>
                                    <w:sz w:val="72"/>
                                    <w:szCs w:val="72"/>
                                  </w:rPr>
                                </w:pPr>
                                <w:r w:rsidRPr="00A3698A">
                                  <w:rPr>
                                    <w:sz w:val="72"/>
                                    <w:szCs w:val="72"/>
                                  </w:rPr>
                                  <w:t>Open</w:t>
                                </w:r>
                                <w:r>
                                  <w:rPr>
                                    <w:sz w:val="72"/>
                                    <w:szCs w:val="72"/>
                                  </w:rPr>
                                  <w:t xml:space="preserve"> </w:t>
                                </w:r>
                                <w:r w:rsidRPr="00A3698A">
                                  <w:rPr>
                                    <w:sz w:val="72"/>
                                    <w:szCs w:val="72"/>
                                  </w:rPr>
                                  <w:t>Raad</w:t>
                                </w:r>
                                <w:r>
                                  <w:rPr>
                                    <w:sz w:val="72"/>
                                    <w:szCs w:val="72"/>
                                  </w:rPr>
                                  <w:t>si</w:t>
                                </w:r>
                                <w:r w:rsidRPr="00A3698A">
                                  <w:rPr>
                                    <w:sz w:val="72"/>
                                    <w:szCs w:val="72"/>
                                  </w:rPr>
                                  <w:t>nformatie</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7E2DB1" id="Tekstvak 8" o:spid="_x0000_s1027" type="#_x0000_t202" style="position:absolute;margin-left:70.9pt;margin-top:199.05pt;width:487.55pt;height:73.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" fillcolor="white [3201]" stroked="f" strokeweight=".5pt">
                <v:path arrowok="t"/>
                <v:textbox inset="0,0,0,0">
                  <w:txbxContent>
                    <w:sdt>
                      <w:sdtPr>
                        <w:rPr>
                          <w:sz w:val="72"/>
                          <w:szCs w:val="72"/>
                        </w:rPr>
                        <w:alias w:val="Klik en tik de titel van het rapport"/>
                        <w:tag w:val="Klik en tik de titel van het rapport"/>
                        <w:id w:val="-1301066807"/>
                        <w:lock w:val="sdtLocked"/>
                      </w:sdtPr>
                      <w:sdtContent>
                        <w:p w14:paraId="4C247B48" w14:textId="77777777" w:rsidR="00D47E61" w:rsidRPr="00A3698A" w:rsidRDefault="00D47E61" w:rsidP="006360F3">
                          <w:pPr>
                            <w:pStyle w:val="Titel"/>
                            <w:rPr>
                              <w:sz w:val="72"/>
                              <w:szCs w:val="72"/>
                            </w:rPr>
                          </w:pPr>
                          <w:r w:rsidRPr="00A3698A">
                            <w:rPr>
                              <w:sz w:val="72"/>
                              <w:szCs w:val="72"/>
                            </w:rPr>
                            <w:t>Open</w:t>
                          </w:r>
                          <w:r>
                            <w:rPr>
                              <w:sz w:val="72"/>
                              <w:szCs w:val="72"/>
                            </w:rPr>
                            <w:t xml:space="preserve"> </w:t>
                          </w:r>
                          <w:r w:rsidRPr="00A3698A">
                            <w:rPr>
                              <w:sz w:val="72"/>
                              <w:szCs w:val="72"/>
                            </w:rPr>
                            <w:t>Raad</w:t>
                          </w:r>
                          <w:r>
                            <w:rPr>
                              <w:sz w:val="72"/>
                              <w:szCs w:val="72"/>
                            </w:rPr>
                            <w:t>si</w:t>
                          </w:r>
                          <w:r w:rsidRPr="00A3698A">
                            <w:rPr>
                              <w:sz w:val="72"/>
                              <w:szCs w:val="72"/>
                            </w:rPr>
                            <w:t>nformatie</w:t>
                          </w:r>
                        </w:p>
                      </w:sdtContent>
                    </w:sdt>
                  </w:txbxContent>
                </v:textbox>
                <w10:wrap anchorx="page" anchory="page"/>
                <w10:anchorlock/>
              </v:shape>
            </w:pict>
          </mc:Fallback>
        </mc:AlternateContent>
      </w:r>
    </w:p>
    <w:p w14:paraId="107BBE20" w14:textId="77777777" w:rsidR="00FC04CE" w:rsidRPr="002468BC" w:rsidRDefault="008C7113" w:rsidP="004F75A6">
      <w:pPr>
        <w:rPr>
          <w:rFonts w:eastAsia="Calibri"/>
        </w:rPr>
      </w:pPr>
      <w:bookmarkStart w:id="0" w:name="_Toc184810008"/>
      <w:r>
        <w:rPr>
          <w:noProof/>
        </w:rPr>
        <w:lastRenderedPageBreak/>
        <mc:AlternateContent>
          <mc:Choice Requires="wps">
            <w:drawing>
              <wp:anchor distT="0" distB="0" distL="114300" distR="114300" simplePos="0" relativeHeight="251667456" behindDoc="0" locked="1" layoutInCell="1" allowOverlap="1" wp14:anchorId="081869AF" wp14:editId="2B9B1C64">
                <wp:simplePos x="0" y="0"/>
                <wp:positionH relativeFrom="page">
                  <wp:posOffset>906780</wp:posOffset>
                </wp:positionH>
                <wp:positionV relativeFrom="page">
                  <wp:posOffset>1498600</wp:posOffset>
                </wp:positionV>
                <wp:extent cx="5969000" cy="8549640"/>
                <wp:effectExtent l="0" t="0" r="0" b="381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9000" cy="8549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2020339825"/>
                            </w:sdtPr>
                            <w:sdtContent>
                              <w:p w14:paraId="725A87B3" w14:textId="77777777" w:rsidR="00D47E61" w:rsidRDefault="00D47E61" w:rsidP="006360F3">
                                <w:pPr>
                                  <w:tabs>
                                    <w:tab w:val="left" w:pos="1843"/>
                                  </w:tabs>
                                </w:pPr>
                              </w:p>
                              <w:tbl>
                                <w:tblPr>
                                  <w:tblStyle w:val="K-tabel"/>
                                  <w:tblW w:w="0" w:type="auto"/>
                                  <w:tblLook w:val="04A0" w:firstRow="1" w:lastRow="0" w:firstColumn="1" w:lastColumn="0" w:noHBand="0" w:noVBand="1"/>
                                </w:tblPr>
                                <w:tblGrid>
                                  <w:gridCol w:w="959"/>
                                  <w:gridCol w:w="1759"/>
                                  <w:gridCol w:w="6432"/>
                                </w:tblGrid>
                                <w:tr w:rsidR="00D47E61" w:rsidRPr="00C9631E" w14:paraId="1E87E74D" w14:textId="77777777" w:rsidTr="00E44BEA">
                                  <w:trPr>
                                    <w:cnfStyle w:val="100000000000" w:firstRow="1" w:lastRow="0" w:firstColumn="0" w:lastColumn="0" w:oddVBand="0" w:evenVBand="0" w:oddHBand="0" w:evenHBand="0" w:firstRowFirstColumn="0" w:firstRowLastColumn="0" w:lastRowFirstColumn="0" w:lastRowLastColumn="0"/>
                                  </w:trPr>
                                  <w:tc>
                                    <w:tcPr>
                                      <w:tcW w:w="959" w:type="dxa"/>
                                      <w:shd w:val="clear" w:color="auto" w:fill="auto"/>
                                    </w:tcPr>
                                    <w:p w14:paraId="1614E520" w14:textId="77777777" w:rsidR="00D47E61" w:rsidRPr="00C9631E" w:rsidRDefault="00D47E61" w:rsidP="00847C61">
                                      <w:pPr>
                                        <w:tabs>
                                          <w:tab w:val="left" w:pos="1843"/>
                                        </w:tabs>
                                        <w:rPr>
                                          <w:color w:val="auto"/>
                                        </w:rPr>
                                      </w:pPr>
                                      <w:r w:rsidRPr="00C9631E">
                                        <w:rPr>
                                          <w:color w:val="auto"/>
                                        </w:rPr>
                                        <w:t>Versie</w:t>
                                      </w:r>
                                    </w:p>
                                  </w:tc>
                                  <w:tc>
                                    <w:tcPr>
                                      <w:tcW w:w="1759" w:type="dxa"/>
                                      <w:shd w:val="clear" w:color="auto" w:fill="auto"/>
                                    </w:tcPr>
                                    <w:p w14:paraId="3AA6C348" w14:textId="77777777" w:rsidR="00D47E61" w:rsidRPr="00C9631E" w:rsidRDefault="00D47E61" w:rsidP="00847C61">
                                      <w:pPr>
                                        <w:tabs>
                                          <w:tab w:val="left" w:pos="1843"/>
                                        </w:tabs>
                                        <w:rPr>
                                          <w:color w:val="auto"/>
                                        </w:rPr>
                                      </w:pPr>
                                      <w:r>
                                        <w:rPr>
                                          <w:color w:val="auto"/>
                                        </w:rPr>
                                        <w:t>Datum</w:t>
                                      </w:r>
                                    </w:p>
                                  </w:tc>
                                  <w:tc>
                                    <w:tcPr>
                                      <w:tcW w:w="6432" w:type="dxa"/>
                                      <w:shd w:val="clear" w:color="auto" w:fill="auto"/>
                                    </w:tcPr>
                                    <w:p w14:paraId="2A9E8603" w14:textId="77777777" w:rsidR="00D47E61" w:rsidRPr="00C9631E" w:rsidRDefault="00D47E61" w:rsidP="00847C61">
                                      <w:pPr>
                                        <w:tabs>
                                          <w:tab w:val="left" w:pos="1843"/>
                                        </w:tabs>
                                        <w:rPr>
                                          <w:color w:val="auto"/>
                                        </w:rPr>
                                      </w:pPr>
                                      <w:r>
                                        <w:rPr>
                                          <w:color w:val="auto"/>
                                        </w:rPr>
                                        <w:t>Inhoud</w:t>
                                      </w:r>
                                    </w:p>
                                  </w:tc>
                                </w:tr>
                                <w:tr w:rsidR="00D47E61" w14:paraId="1F718254" w14:textId="77777777" w:rsidTr="00E44BEA">
                                  <w:tc>
                                    <w:tcPr>
                                      <w:tcW w:w="959" w:type="dxa"/>
                                    </w:tcPr>
                                    <w:p w14:paraId="5EC13004" w14:textId="77777777" w:rsidR="00D47E61" w:rsidRDefault="00D47E61" w:rsidP="00EF63E6">
                                      <w:pPr>
                                        <w:tabs>
                                          <w:tab w:val="left" w:pos="1843"/>
                                        </w:tabs>
                                      </w:pPr>
                                      <w:r>
                                        <w:t>0.7</w:t>
                                      </w:r>
                                    </w:p>
                                  </w:tc>
                                  <w:tc>
                                    <w:tcPr>
                                      <w:tcW w:w="1759" w:type="dxa"/>
                                    </w:tcPr>
                                    <w:p w14:paraId="345BE863" w14:textId="77777777" w:rsidR="00D47E61" w:rsidRDefault="00D47E61" w:rsidP="00FF06FC">
                                      <w:pPr>
                                        <w:tabs>
                                          <w:tab w:val="left" w:pos="1843"/>
                                        </w:tabs>
                                      </w:pPr>
                                      <w:r>
                                        <w:t>7 juni 2017</w:t>
                                      </w:r>
                                    </w:p>
                                  </w:tc>
                                  <w:tc>
                                    <w:tcPr>
                                      <w:tcW w:w="6432" w:type="dxa"/>
                                    </w:tcPr>
                                    <w:p w14:paraId="44EEFD20" w14:textId="77777777" w:rsidR="00D47E61" w:rsidRDefault="00D47E61" w:rsidP="00EF63E6">
                                      <w:pPr>
                                        <w:tabs>
                                          <w:tab w:val="left" w:pos="1843"/>
                                        </w:tabs>
                                      </w:pPr>
                                      <w:r>
                                        <w:t>1</w:t>
                                      </w:r>
                                      <w:r w:rsidRPr="00A3698A">
                                        <w:rPr>
                                          <w:vertAlign w:val="superscript"/>
                                        </w:rPr>
                                        <w:t>e</w:t>
                                      </w:r>
                                      <w:r>
                                        <w:t xml:space="preserve"> concept informatiemodel ORI</w:t>
                                      </w:r>
                                    </w:p>
                                  </w:tc>
                                </w:tr>
                                <w:tr w:rsidR="00D47E61" w14:paraId="7CF33512" w14:textId="77777777" w:rsidTr="00E44BEA">
                                  <w:tc>
                                    <w:tcPr>
                                      <w:tcW w:w="959" w:type="dxa"/>
                                    </w:tcPr>
                                    <w:p w14:paraId="60A191DA" w14:textId="77777777" w:rsidR="00D47E61" w:rsidRDefault="00D47E61" w:rsidP="00847C61">
                                      <w:pPr>
                                        <w:tabs>
                                          <w:tab w:val="left" w:pos="1843"/>
                                        </w:tabs>
                                      </w:pPr>
                                      <w:r>
                                        <w:t>0.9</w:t>
                                      </w:r>
                                    </w:p>
                                  </w:tc>
                                  <w:tc>
                                    <w:tcPr>
                                      <w:tcW w:w="1759" w:type="dxa"/>
                                    </w:tcPr>
                                    <w:p w14:paraId="31654105" w14:textId="77777777" w:rsidR="00D47E61" w:rsidRDefault="00D47E61" w:rsidP="00847C61">
                                      <w:pPr>
                                        <w:tabs>
                                          <w:tab w:val="left" w:pos="1843"/>
                                        </w:tabs>
                                      </w:pPr>
                                      <w:r>
                                        <w:t>1 augustus 2017</w:t>
                                      </w:r>
                                    </w:p>
                                  </w:tc>
                                  <w:tc>
                                    <w:tcPr>
                                      <w:tcW w:w="6432" w:type="dxa"/>
                                    </w:tcPr>
                                    <w:p w14:paraId="147C3B14" w14:textId="206057D3" w:rsidR="00D47E61" w:rsidRDefault="00D47E61" w:rsidP="00847C61">
                                      <w:pPr>
                                        <w:tabs>
                                          <w:tab w:val="left" w:pos="1843"/>
                                        </w:tabs>
                                      </w:pPr>
                                      <w:r>
                                        <w:t>Opmerkingen leveranciersoverleg en ontvangen input zoveel mogelijk verwerkt</w:t>
                                      </w:r>
                                    </w:p>
                                  </w:tc>
                                </w:tr>
                                <w:tr w:rsidR="00D47E61" w14:paraId="0A3F5A2B" w14:textId="77777777" w:rsidTr="00E44BEA">
                                  <w:tc>
                                    <w:tcPr>
                                      <w:tcW w:w="959" w:type="dxa"/>
                                    </w:tcPr>
                                    <w:p w14:paraId="1947E655" w14:textId="77777777" w:rsidR="00D47E61" w:rsidRDefault="00D47E61" w:rsidP="00847C61">
                                      <w:pPr>
                                        <w:tabs>
                                          <w:tab w:val="left" w:pos="1843"/>
                                        </w:tabs>
                                      </w:pPr>
                                    </w:p>
                                  </w:tc>
                                  <w:tc>
                                    <w:tcPr>
                                      <w:tcW w:w="1759" w:type="dxa"/>
                                    </w:tcPr>
                                    <w:p w14:paraId="765C08D7" w14:textId="77777777" w:rsidR="00D47E61" w:rsidRDefault="00D47E61" w:rsidP="00847C61">
                                      <w:pPr>
                                        <w:tabs>
                                          <w:tab w:val="left" w:pos="1843"/>
                                        </w:tabs>
                                      </w:pPr>
                                    </w:p>
                                  </w:tc>
                                  <w:tc>
                                    <w:tcPr>
                                      <w:tcW w:w="6432" w:type="dxa"/>
                                    </w:tcPr>
                                    <w:p w14:paraId="43CC28A0" w14:textId="77777777" w:rsidR="00D47E61" w:rsidRDefault="00D47E61" w:rsidP="003945F3">
                                      <w:pPr>
                                        <w:tabs>
                                          <w:tab w:val="left" w:pos="1843"/>
                                        </w:tabs>
                                      </w:pPr>
                                    </w:p>
                                  </w:tc>
                                </w:tr>
                              </w:tbl>
                              <w:p w14:paraId="3B72E782" w14:textId="77777777" w:rsidR="00D47E61" w:rsidRDefault="00D47E61" w:rsidP="006360F3">
                                <w:pPr>
                                  <w:tabs>
                                    <w:tab w:val="left" w:pos="1843"/>
                                  </w:tabs>
                                </w:pPr>
                              </w:p>
                              <w:p w14:paraId="42282F6F" w14:textId="77777777" w:rsidR="00D47E61" w:rsidRPr="00FC04CE" w:rsidRDefault="00D47E61" w:rsidP="006360F3">
                                <w:pPr>
                                  <w:tabs>
                                    <w:tab w:val="left" w:pos="1843"/>
                                  </w:tabs>
                                </w:pPr>
                                <w:r>
                                  <w:t>Opgesteld door</w:t>
                                </w:r>
                                <w:r>
                                  <w:tab/>
                                  <w:t>KING</w:t>
                                </w:r>
                              </w:p>
                              <w:p w14:paraId="1AB07A90" w14:textId="29B886E1" w:rsidR="00D47E61" w:rsidRDefault="00D47E61" w:rsidP="006360F3">
                                <w:pPr>
                                  <w:tabs>
                                    <w:tab w:val="left" w:pos="1843"/>
                                  </w:tabs>
                                </w:pPr>
                                <w:r>
                                  <w:t>Datum</w:t>
                                </w:r>
                                <w:r>
                                  <w:tab/>
                                </w:r>
                                <w:sdt>
                                  <w:sdtPr>
                                    <w:tag w:val="klik en typ datum"/>
                                    <w:id w:val="2121025355"/>
                                    <w:date w:fullDate="2017-08-01T00:00:00Z">
                                      <w:dateFormat w:val="d MMMM yyyy"/>
                                      <w:lid w:val="nl-NL"/>
                                      <w:storeMappedDataAs w:val="dateTime"/>
                                      <w:calendar w:val="gregorian"/>
                                    </w:date>
                                  </w:sdtPr>
                                  <w:sdtContent>
                                    <w:r>
                                      <w:t>1 augustus 2017</w:t>
                                    </w:r>
                                  </w:sdtContent>
                                </w:sdt>
                              </w:p>
                              <w:p w14:paraId="7F5A937E" w14:textId="77777777" w:rsidR="00D47E61" w:rsidRDefault="00D47E61" w:rsidP="006360F3">
                                <w:pPr>
                                  <w:tabs>
                                    <w:tab w:val="left" w:pos="1843"/>
                                  </w:tabs>
                                </w:pPr>
                                <w:r>
                                  <w:t>Versie</w:t>
                                </w:r>
                                <w:r>
                                  <w:tab/>
                                  <w:t>0.9</w:t>
                                </w:r>
                              </w:p>
                              <w:p w14:paraId="50D936EB" w14:textId="77777777" w:rsidR="00D47E61" w:rsidRDefault="00D47E61" w:rsidP="00076EE1">
                                <w:pPr>
                                  <w:pStyle w:val="colofon"/>
                                </w:pPr>
                              </w:p>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1869AF" id="Tekstvak 10" o:spid="_x0000_s1028" type="#_x0000_t202" style="position:absolute;margin-left:71.4pt;margin-top:118pt;width:470pt;height:673.2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" filled="f" stroked="f" strokeweight=".5pt">
                <v:path arrowok="t"/>
                <v:textbox>
                  <w:txbxContent>
                    <w:sdt>
                      <w:sdtPr>
                        <w:id w:val="2020339825"/>
                      </w:sdtPr>
                      <w:sdtContent>
                        <w:p w14:paraId="725A87B3" w14:textId="77777777" w:rsidR="00D47E61" w:rsidRDefault="00D47E61" w:rsidP="006360F3">
                          <w:pPr>
                            <w:tabs>
                              <w:tab w:val="left" w:pos="1843"/>
                            </w:tabs>
                          </w:pPr>
                        </w:p>
                        <w:tbl>
                          <w:tblPr>
                            <w:tblStyle w:val="K-tabel"/>
                            <w:tblW w:w="0" w:type="auto"/>
                            <w:tblLook w:val="04A0" w:firstRow="1" w:lastRow="0" w:firstColumn="1" w:lastColumn="0" w:noHBand="0" w:noVBand="1"/>
                          </w:tblPr>
                          <w:tblGrid>
                            <w:gridCol w:w="959"/>
                            <w:gridCol w:w="1759"/>
                            <w:gridCol w:w="6432"/>
                          </w:tblGrid>
                          <w:tr w:rsidR="00D47E61" w:rsidRPr="00C9631E" w14:paraId="1E87E74D" w14:textId="77777777" w:rsidTr="00E44BEA">
                            <w:trPr>
                              <w:cnfStyle w:val="100000000000" w:firstRow="1" w:lastRow="0" w:firstColumn="0" w:lastColumn="0" w:oddVBand="0" w:evenVBand="0" w:oddHBand="0" w:evenHBand="0" w:firstRowFirstColumn="0" w:firstRowLastColumn="0" w:lastRowFirstColumn="0" w:lastRowLastColumn="0"/>
                            </w:trPr>
                            <w:tc>
                              <w:tcPr>
                                <w:tcW w:w="959" w:type="dxa"/>
                                <w:shd w:val="clear" w:color="auto" w:fill="auto"/>
                              </w:tcPr>
                              <w:p w14:paraId="1614E520" w14:textId="77777777" w:rsidR="00D47E61" w:rsidRPr="00C9631E" w:rsidRDefault="00D47E61" w:rsidP="00847C61">
                                <w:pPr>
                                  <w:tabs>
                                    <w:tab w:val="left" w:pos="1843"/>
                                  </w:tabs>
                                  <w:rPr>
                                    <w:color w:val="auto"/>
                                  </w:rPr>
                                </w:pPr>
                                <w:r w:rsidRPr="00C9631E">
                                  <w:rPr>
                                    <w:color w:val="auto"/>
                                  </w:rPr>
                                  <w:t>Versie</w:t>
                                </w:r>
                              </w:p>
                            </w:tc>
                            <w:tc>
                              <w:tcPr>
                                <w:tcW w:w="1759" w:type="dxa"/>
                                <w:shd w:val="clear" w:color="auto" w:fill="auto"/>
                              </w:tcPr>
                              <w:p w14:paraId="3AA6C348" w14:textId="77777777" w:rsidR="00D47E61" w:rsidRPr="00C9631E" w:rsidRDefault="00D47E61" w:rsidP="00847C61">
                                <w:pPr>
                                  <w:tabs>
                                    <w:tab w:val="left" w:pos="1843"/>
                                  </w:tabs>
                                  <w:rPr>
                                    <w:color w:val="auto"/>
                                  </w:rPr>
                                </w:pPr>
                                <w:r>
                                  <w:rPr>
                                    <w:color w:val="auto"/>
                                  </w:rPr>
                                  <w:t>Datum</w:t>
                                </w:r>
                              </w:p>
                            </w:tc>
                            <w:tc>
                              <w:tcPr>
                                <w:tcW w:w="6432" w:type="dxa"/>
                                <w:shd w:val="clear" w:color="auto" w:fill="auto"/>
                              </w:tcPr>
                              <w:p w14:paraId="2A9E8603" w14:textId="77777777" w:rsidR="00D47E61" w:rsidRPr="00C9631E" w:rsidRDefault="00D47E61" w:rsidP="00847C61">
                                <w:pPr>
                                  <w:tabs>
                                    <w:tab w:val="left" w:pos="1843"/>
                                  </w:tabs>
                                  <w:rPr>
                                    <w:color w:val="auto"/>
                                  </w:rPr>
                                </w:pPr>
                                <w:r>
                                  <w:rPr>
                                    <w:color w:val="auto"/>
                                  </w:rPr>
                                  <w:t>Inhoud</w:t>
                                </w:r>
                              </w:p>
                            </w:tc>
                          </w:tr>
                          <w:tr w:rsidR="00D47E61" w14:paraId="1F718254" w14:textId="77777777" w:rsidTr="00E44BEA">
                            <w:tc>
                              <w:tcPr>
                                <w:tcW w:w="959" w:type="dxa"/>
                              </w:tcPr>
                              <w:p w14:paraId="5EC13004" w14:textId="77777777" w:rsidR="00D47E61" w:rsidRDefault="00D47E61" w:rsidP="00EF63E6">
                                <w:pPr>
                                  <w:tabs>
                                    <w:tab w:val="left" w:pos="1843"/>
                                  </w:tabs>
                                </w:pPr>
                                <w:r>
                                  <w:t>0.7</w:t>
                                </w:r>
                              </w:p>
                            </w:tc>
                            <w:tc>
                              <w:tcPr>
                                <w:tcW w:w="1759" w:type="dxa"/>
                              </w:tcPr>
                              <w:p w14:paraId="345BE863" w14:textId="77777777" w:rsidR="00D47E61" w:rsidRDefault="00D47E61" w:rsidP="00FF06FC">
                                <w:pPr>
                                  <w:tabs>
                                    <w:tab w:val="left" w:pos="1843"/>
                                  </w:tabs>
                                </w:pPr>
                                <w:r>
                                  <w:t>7 juni 2017</w:t>
                                </w:r>
                              </w:p>
                            </w:tc>
                            <w:tc>
                              <w:tcPr>
                                <w:tcW w:w="6432" w:type="dxa"/>
                              </w:tcPr>
                              <w:p w14:paraId="44EEFD20" w14:textId="77777777" w:rsidR="00D47E61" w:rsidRDefault="00D47E61" w:rsidP="00EF63E6">
                                <w:pPr>
                                  <w:tabs>
                                    <w:tab w:val="left" w:pos="1843"/>
                                  </w:tabs>
                                </w:pPr>
                                <w:r>
                                  <w:t>1</w:t>
                                </w:r>
                                <w:r w:rsidRPr="00A3698A">
                                  <w:rPr>
                                    <w:vertAlign w:val="superscript"/>
                                  </w:rPr>
                                  <w:t>e</w:t>
                                </w:r>
                                <w:r>
                                  <w:t xml:space="preserve"> concept informatiemodel ORI</w:t>
                                </w:r>
                              </w:p>
                            </w:tc>
                          </w:tr>
                          <w:tr w:rsidR="00D47E61" w14:paraId="7CF33512" w14:textId="77777777" w:rsidTr="00E44BEA">
                            <w:tc>
                              <w:tcPr>
                                <w:tcW w:w="959" w:type="dxa"/>
                              </w:tcPr>
                              <w:p w14:paraId="60A191DA" w14:textId="77777777" w:rsidR="00D47E61" w:rsidRDefault="00D47E61" w:rsidP="00847C61">
                                <w:pPr>
                                  <w:tabs>
                                    <w:tab w:val="left" w:pos="1843"/>
                                  </w:tabs>
                                </w:pPr>
                                <w:r>
                                  <w:t>0.9</w:t>
                                </w:r>
                              </w:p>
                            </w:tc>
                            <w:tc>
                              <w:tcPr>
                                <w:tcW w:w="1759" w:type="dxa"/>
                              </w:tcPr>
                              <w:p w14:paraId="31654105" w14:textId="77777777" w:rsidR="00D47E61" w:rsidRDefault="00D47E61" w:rsidP="00847C61">
                                <w:pPr>
                                  <w:tabs>
                                    <w:tab w:val="left" w:pos="1843"/>
                                  </w:tabs>
                                </w:pPr>
                                <w:r>
                                  <w:t>1 augustus 2017</w:t>
                                </w:r>
                              </w:p>
                            </w:tc>
                            <w:tc>
                              <w:tcPr>
                                <w:tcW w:w="6432" w:type="dxa"/>
                              </w:tcPr>
                              <w:p w14:paraId="147C3B14" w14:textId="206057D3" w:rsidR="00D47E61" w:rsidRDefault="00D47E61" w:rsidP="00847C61">
                                <w:pPr>
                                  <w:tabs>
                                    <w:tab w:val="left" w:pos="1843"/>
                                  </w:tabs>
                                </w:pPr>
                                <w:r>
                                  <w:t>Opmerkingen leveranciersoverleg en ontvangen input zoveel mogelijk verwerkt</w:t>
                                </w:r>
                              </w:p>
                            </w:tc>
                          </w:tr>
                          <w:tr w:rsidR="00D47E61" w14:paraId="0A3F5A2B" w14:textId="77777777" w:rsidTr="00E44BEA">
                            <w:tc>
                              <w:tcPr>
                                <w:tcW w:w="959" w:type="dxa"/>
                              </w:tcPr>
                              <w:p w14:paraId="1947E655" w14:textId="77777777" w:rsidR="00D47E61" w:rsidRDefault="00D47E61" w:rsidP="00847C61">
                                <w:pPr>
                                  <w:tabs>
                                    <w:tab w:val="left" w:pos="1843"/>
                                  </w:tabs>
                                </w:pPr>
                              </w:p>
                            </w:tc>
                            <w:tc>
                              <w:tcPr>
                                <w:tcW w:w="1759" w:type="dxa"/>
                              </w:tcPr>
                              <w:p w14:paraId="765C08D7" w14:textId="77777777" w:rsidR="00D47E61" w:rsidRDefault="00D47E61" w:rsidP="00847C61">
                                <w:pPr>
                                  <w:tabs>
                                    <w:tab w:val="left" w:pos="1843"/>
                                  </w:tabs>
                                </w:pPr>
                              </w:p>
                            </w:tc>
                            <w:tc>
                              <w:tcPr>
                                <w:tcW w:w="6432" w:type="dxa"/>
                              </w:tcPr>
                              <w:p w14:paraId="43CC28A0" w14:textId="77777777" w:rsidR="00D47E61" w:rsidRDefault="00D47E61" w:rsidP="003945F3">
                                <w:pPr>
                                  <w:tabs>
                                    <w:tab w:val="left" w:pos="1843"/>
                                  </w:tabs>
                                </w:pPr>
                              </w:p>
                            </w:tc>
                          </w:tr>
                        </w:tbl>
                        <w:p w14:paraId="3B72E782" w14:textId="77777777" w:rsidR="00D47E61" w:rsidRDefault="00D47E61" w:rsidP="006360F3">
                          <w:pPr>
                            <w:tabs>
                              <w:tab w:val="left" w:pos="1843"/>
                            </w:tabs>
                          </w:pPr>
                        </w:p>
                        <w:p w14:paraId="42282F6F" w14:textId="77777777" w:rsidR="00D47E61" w:rsidRPr="00FC04CE" w:rsidRDefault="00D47E61" w:rsidP="006360F3">
                          <w:pPr>
                            <w:tabs>
                              <w:tab w:val="left" w:pos="1843"/>
                            </w:tabs>
                          </w:pPr>
                          <w:r>
                            <w:t>Opgesteld door</w:t>
                          </w:r>
                          <w:r>
                            <w:tab/>
                            <w:t>KING</w:t>
                          </w:r>
                        </w:p>
                        <w:p w14:paraId="1AB07A90" w14:textId="29B886E1" w:rsidR="00D47E61" w:rsidRDefault="00D47E61" w:rsidP="006360F3">
                          <w:pPr>
                            <w:tabs>
                              <w:tab w:val="left" w:pos="1843"/>
                            </w:tabs>
                          </w:pPr>
                          <w:r>
                            <w:t>Datum</w:t>
                          </w:r>
                          <w:r>
                            <w:tab/>
                          </w:r>
                          <w:sdt>
                            <w:sdtPr>
                              <w:tag w:val="klik en typ datum"/>
                              <w:id w:val="2121025355"/>
                              <w:date w:fullDate="2017-08-01T00:00:00Z">
                                <w:dateFormat w:val="d MMMM yyyy"/>
                                <w:lid w:val="nl-NL"/>
                                <w:storeMappedDataAs w:val="dateTime"/>
                                <w:calendar w:val="gregorian"/>
                              </w:date>
                            </w:sdtPr>
                            <w:sdtContent>
                              <w:r>
                                <w:t>1 augustus 2017</w:t>
                              </w:r>
                            </w:sdtContent>
                          </w:sdt>
                        </w:p>
                        <w:p w14:paraId="7F5A937E" w14:textId="77777777" w:rsidR="00D47E61" w:rsidRDefault="00D47E61" w:rsidP="006360F3">
                          <w:pPr>
                            <w:tabs>
                              <w:tab w:val="left" w:pos="1843"/>
                            </w:tabs>
                          </w:pPr>
                          <w:r>
                            <w:t>Versie</w:t>
                          </w:r>
                          <w:r>
                            <w:tab/>
                            <w:t>0.9</w:t>
                          </w:r>
                        </w:p>
                        <w:p w14:paraId="50D936EB" w14:textId="77777777" w:rsidR="00D47E61" w:rsidRDefault="00D47E61" w:rsidP="00076EE1">
                          <w:pPr>
                            <w:pStyle w:val="colofon"/>
                          </w:pPr>
                        </w:p>
                      </w:sdtContent>
                    </w:sdt>
                  </w:txbxContent>
                </v:textbox>
                <w10:wrap anchorx="page" anchory="page"/>
                <w10:anchorlock/>
              </v:shape>
            </w:pict>
          </mc:Fallback>
        </mc:AlternateContent>
      </w:r>
    </w:p>
    <w:p w14:paraId="76398EC3" w14:textId="77777777" w:rsidR="00897055" w:rsidRPr="00F3704C" w:rsidRDefault="0024241F" w:rsidP="004F75A6">
      <w:pPr>
        <w:pStyle w:val="koptitel"/>
      </w:pPr>
      <w:r>
        <w:lastRenderedPageBreak/>
        <w:t>I</w:t>
      </w:r>
      <w:r w:rsidR="00897055" w:rsidRPr="00F3704C">
        <w:t>nhoud</w:t>
      </w:r>
      <w:bookmarkEnd w:id="0"/>
    </w:p>
    <w:sdt>
      <w:sdtPr>
        <w:rPr>
          <w:rFonts w:ascii="Verdana" w:eastAsia="Times New Roman" w:hAnsi="Verdana" w:cs="Times New Roman"/>
          <w:b w:val="0"/>
          <w:bCs w:val="0"/>
          <w:color w:val="auto"/>
          <w:sz w:val="18"/>
          <w:szCs w:val="18"/>
        </w:rPr>
        <w:id w:val="1354150629"/>
        <w:docPartObj>
          <w:docPartGallery w:val="Table of Contents"/>
          <w:docPartUnique/>
        </w:docPartObj>
      </w:sdtPr>
      <w:sdtContent>
        <w:p w14:paraId="1926D770" w14:textId="77777777" w:rsidR="006D39D5" w:rsidRDefault="006D39D5">
          <w:pPr>
            <w:pStyle w:val="Kopvaninhoudsopgave"/>
          </w:pPr>
          <w:r>
            <w:t>Inhoud</w:t>
          </w:r>
        </w:p>
        <w:bookmarkStart w:id="1" w:name="_GoBack"/>
        <w:bookmarkEnd w:id="1"/>
        <w:p w14:paraId="3A88A1B7" w14:textId="77777777" w:rsidR="00040893" w:rsidRDefault="006D39D5">
          <w:pPr>
            <w:pStyle w:val="Inhopg1"/>
            <w:rPr>
              <w:rFonts w:asciiTheme="minorHAnsi" w:eastAsiaTheme="minorEastAsia" w:hAnsiTheme="minorHAnsi" w:cstheme="minorBidi"/>
              <w:b w:val="0"/>
              <w:noProof/>
              <w:sz w:val="22"/>
              <w:szCs w:val="22"/>
            </w:rPr>
          </w:pPr>
          <w:r>
            <w:fldChar w:fldCharType="begin"/>
          </w:r>
          <w:r>
            <w:instrText xml:space="preserve"> TOC \o "1-3" \h \z \u </w:instrText>
          </w:r>
          <w:r>
            <w:fldChar w:fldCharType="separate"/>
          </w:r>
          <w:hyperlink w:anchor="_Toc489351673" w:history="1">
            <w:r w:rsidR="00040893" w:rsidRPr="008579ED">
              <w:rPr>
                <w:rStyle w:val="Hyperlink"/>
                <w:noProof/>
              </w:rPr>
              <w:t>1</w:t>
            </w:r>
            <w:r w:rsidR="00040893">
              <w:rPr>
                <w:rFonts w:asciiTheme="minorHAnsi" w:eastAsiaTheme="minorEastAsia" w:hAnsiTheme="minorHAnsi" w:cstheme="minorBidi"/>
                <w:b w:val="0"/>
                <w:noProof/>
                <w:sz w:val="22"/>
                <w:szCs w:val="22"/>
              </w:rPr>
              <w:tab/>
            </w:r>
            <w:r w:rsidR="00040893" w:rsidRPr="008579ED">
              <w:rPr>
                <w:rStyle w:val="Hyperlink"/>
                <w:noProof/>
              </w:rPr>
              <w:t>Inleiding</w:t>
            </w:r>
            <w:r w:rsidR="00040893">
              <w:rPr>
                <w:noProof/>
                <w:webHidden/>
              </w:rPr>
              <w:tab/>
            </w:r>
            <w:r w:rsidR="00040893">
              <w:rPr>
                <w:noProof/>
                <w:webHidden/>
              </w:rPr>
              <w:fldChar w:fldCharType="begin"/>
            </w:r>
            <w:r w:rsidR="00040893">
              <w:rPr>
                <w:noProof/>
                <w:webHidden/>
              </w:rPr>
              <w:instrText xml:space="preserve"> PAGEREF _Toc489351673 \h </w:instrText>
            </w:r>
            <w:r w:rsidR="00040893">
              <w:rPr>
                <w:noProof/>
                <w:webHidden/>
              </w:rPr>
            </w:r>
            <w:r w:rsidR="00040893">
              <w:rPr>
                <w:noProof/>
                <w:webHidden/>
              </w:rPr>
              <w:fldChar w:fldCharType="separate"/>
            </w:r>
            <w:r w:rsidR="00040893">
              <w:rPr>
                <w:noProof/>
                <w:webHidden/>
              </w:rPr>
              <w:t>5</w:t>
            </w:r>
            <w:r w:rsidR="00040893">
              <w:rPr>
                <w:noProof/>
                <w:webHidden/>
              </w:rPr>
              <w:fldChar w:fldCharType="end"/>
            </w:r>
          </w:hyperlink>
        </w:p>
        <w:p w14:paraId="26B0B83B" w14:textId="77777777" w:rsidR="00040893" w:rsidRDefault="00040893">
          <w:pPr>
            <w:pStyle w:val="Inhopg2"/>
            <w:rPr>
              <w:noProof/>
            </w:rPr>
          </w:pPr>
          <w:hyperlink w:anchor="_Toc489351674" w:history="1">
            <w:r w:rsidRPr="008579ED">
              <w:rPr>
                <w:rStyle w:val="Hyperlink"/>
                <w:noProof/>
              </w:rPr>
              <w:t>1.1</w:t>
            </w:r>
            <w:r>
              <w:rPr>
                <w:noProof/>
              </w:rPr>
              <w:tab/>
            </w:r>
            <w:r w:rsidRPr="008579ED">
              <w:rPr>
                <w:rStyle w:val="Hyperlink"/>
                <w:noProof/>
              </w:rPr>
              <w:t>Achtergrond</w:t>
            </w:r>
            <w:r>
              <w:rPr>
                <w:noProof/>
                <w:webHidden/>
              </w:rPr>
              <w:tab/>
            </w:r>
            <w:r>
              <w:rPr>
                <w:noProof/>
                <w:webHidden/>
              </w:rPr>
              <w:fldChar w:fldCharType="begin"/>
            </w:r>
            <w:r>
              <w:rPr>
                <w:noProof/>
                <w:webHidden/>
              </w:rPr>
              <w:instrText xml:space="preserve"> PAGEREF _Toc489351674 \h </w:instrText>
            </w:r>
            <w:r>
              <w:rPr>
                <w:noProof/>
                <w:webHidden/>
              </w:rPr>
            </w:r>
            <w:r>
              <w:rPr>
                <w:noProof/>
                <w:webHidden/>
              </w:rPr>
              <w:fldChar w:fldCharType="separate"/>
            </w:r>
            <w:r>
              <w:rPr>
                <w:noProof/>
                <w:webHidden/>
              </w:rPr>
              <w:t>5</w:t>
            </w:r>
            <w:r>
              <w:rPr>
                <w:noProof/>
                <w:webHidden/>
              </w:rPr>
              <w:fldChar w:fldCharType="end"/>
            </w:r>
          </w:hyperlink>
        </w:p>
        <w:p w14:paraId="64988599" w14:textId="77777777" w:rsidR="00040893" w:rsidRDefault="00040893">
          <w:pPr>
            <w:pStyle w:val="Inhopg2"/>
            <w:rPr>
              <w:noProof/>
            </w:rPr>
          </w:pPr>
          <w:hyperlink w:anchor="_Toc489351675" w:history="1">
            <w:r w:rsidRPr="008579ED">
              <w:rPr>
                <w:rStyle w:val="Hyperlink"/>
                <w:noProof/>
              </w:rPr>
              <w:t>1.2</w:t>
            </w:r>
            <w:r>
              <w:rPr>
                <w:noProof/>
              </w:rPr>
              <w:tab/>
            </w:r>
            <w:r w:rsidRPr="008579ED">
              <w:rPr>
                <w:rStyle w:val="Hyperlink"/>
                <w:noProof/>
              </w:rPr>
              <w:t>Doel</w:t>
            </w:r>
            <w:r>
              <w:rPr>
                <w:noProof/>
                <w:webHidden/>
              </w:rPr>
              <w:tab/>
            </w:r>
            <w:r>
              <w:rPr>
                <w:noProof/>
                <w:webHidden/>
              </w:rPr>
              <w:fldChar w:fldCharType="begin"/>
            </w:r>
            <w:r>
              <w:rPr>
                <w:noProof/>
                <w:webHidden/>
              </w:rPr>
              <w:instrText xml:space="preserve"> PAGEREF _Toc489351675 \h </w:instrText>
            </w:r>
            <w:r>
              <w:rPr>
                <w:noProof/>
                <w:webHidden/>
              </w:rPr>
            </w:r>
            <w:r>
              <w:rPr>
                <w:noProof/>
                <w:webHidden/>
              </w:rPr>
              <w:fldChar w:fldCharType="separate"/>
            </w:r>
            <w:r>
              <w:rPr>
                <w:noProof/>
                <w:webHidden/>
              </w:rPr>
              <w:t>5</w:t>
            </w:r>
            <w:r>
              <w:rPr>
                <w:noProof/>
                <w:webHidden/>
              </w:rPr>
              <w:fldChar w:fldCharType="end"/>
            </w:r>
          </w:hyperlink>
        </w:p>
        <w:p w14:paraId="4A4A3A70" w14:textId="77777777" w:rsidR="00040893" w:rsidRDefault="00040893">
          <w:pPr>
            <w:pStyle w:val="Inhopg2"/>
            <w:rPr>
              <w:noProof/>
            </w:rPr>
          </w:pPr>
          <w:hyperlink w:anchor="_Toc489351676" w:history="1">
            <w:r w:rsidRPr="008579ED">
              <w:rPr>
                <w:rStyle w:val="Hyperlink"/>
                <w:noProof/>
              </w:rPr>
              <w:t>1.3</w:t>
            </w:r>
            <w:r>
              <w:rPr>
                <w:noProof/>
              </w:rPr>
              <w:tab/>
            </w:r>
            <w:r w:rsidRPr="008579ED">
              <w:rPr>
                <w:rStyle w:val="Hyperlink"/>
                <w:noProof/>
              </w:rPr>
              <w:t>Scope</w:t>
            </w:r>
            <w:r>
              <w:rPr>
                <w:noProof/>
                <w:webHidden/>
              </w:rPr>
              <w:tab/>
            </w:r>
            <w:r>
              <w:rPr>
                <w:noProof/>
                <w:webHidden/>
              </w:rPr>
              <w:fldChar w:fldCharType="begin"/>
            </w:r>
            <w:r>
              <w:rPr>
                <w:noProof/>
                <w:webHidden/>
              </w:rPr>
              <w:instrText xml:space="preserve"> PAGEREF _Toc489351676 \h </w:instrText>
            </w:r>
            <w:r>
              <w:rPr>
                <w:noProof/>
                <w:webHidden/>
              </w:rPr>
            </w:r>
            <w:r>
              <w:rPr>
                <w:noProof/>
                <w:webHidden/>
              </w:rPr>
              <w:fldChar w:fldCharType="separate"/>
            </w:r>
            <w:r>
              <w:rPr>
                <w:noProof/>
                <w:webHidden/>
              </w:rPr>
              <w:t>6</w:t>
            </w:r>
            <w:r>
              <w:rPr>
                <w:noProof/>
                <w:webHidden/>
              </w:rPr>
              <w:fldChar w:fldCharType="end"/>
            </w:r>
          </w:hyperlink>
        </w:p>
        <w:p w14:paraId="1CB0BE32" w14:textId="77777777" w:rsidR="00040893" w:rsidRDefault="00040893">
          <w:pPr>
            <w:pStyle w:val="Inhopg2"/>
            <w:rPr>
              <w:noProof/>
            </w:rPr>
          </w:pPr>
          <w:hyperlink w:anchor="_Toc489351677" w:history="1">
            <w:r w:rsidRPr="008579ED">
              <w:rPr>
                <w:rStyle w:val="Hyperlink"/>
                <w:noProof/>
              </w:rPr>
              <w:t>1.4</w:t>
            </w:r>
            <w:r>
              <w:rPr>
                <w:noProof/>
              </w:rPr>
              <w:tab/>
            </w:r>
            <w:r w:rsidRPr="008579ED">
              <w:rPr>
                <w:rStyle w:val="Hyperlink"/>
                <w:noProof/>
              </w:rPr>
              <w:t>Wijzigingen versie 0.9</w:t>
            </w:r>
            <w:r>
              <w:rPr>
                <w:noProof/>
                <w:webHidden/>
              </w:rPr>
              <w:tab/>
            </w:r>
            <w:r>
              <w:rPr>
                <w:noProof/>
                <w:webHidden/>
              </w:rPr>
              <w:fldChar w:fldCharType="begin"/>
            </w:r>
            <w:r>
              <w:rPr>
                <w:noProof/>
                <w:webHidden/>
              </w:rPr>
              <w:instrText xml:space="preserve"> PAGEREF _Toc489351677 \h </w:instrText>
            </w:r>
            <w:r>
              <w:rPr>
                <w:noProof/>
                <w:webHidden/>
              </w:rPr>
            </w:r>
            <w:r>
              <w:rPr>
                <w:noProof/>
                <w:webHidden/>
              </w:rPr>
              <w:fldChar w:fldCharType="separate"/>
            </w:r>
            <w:r>
              <w:rPr>
                <w:noProof/>
                <w:webHidden/>
              </w:rPr>
              <w:t>6</w:t>
            </w:r>
            <w:r>
              <w:rPr>
                <w:noProof/>
                <w:webHidden/>
              </w:rPr>
              <w:fldChar w:fldCharType="end"/>
            </w:r>
          </w:hyperlink>
        </w:p>
        <w:p w14:paraId="437D4008" w14:textId="77777777" w:rsidR="00040893" w:rsidRDefault="00040893">
          <w:pPr>
            <w:pStyle w:val="Inhopg1"/>
            <w:rPr>
              <w:rFonts w:asciiTheme="minorHAnsi" w:eastAsiaTheme="minorEastAsia" w:hAnsiTheme="minorHAnsi" w:cstheme="minorBidi"/>
              <w:b w:val="0"/>
              <w:noProof/>
              <w:sz w:val="22"/>
              <w:szCs w:val="22"/>
            </w:rPr>
          </w:pPr>
          <w:hyperlink w:anchor="_Toc489351678" w:history="1">
            <w:r w:rsidRPr="008579ED">
              <w:rPr>
                <w:rStyle w:val="Hyperlink"/>
                <w:noProof/>
              </w:rPr>
              <w:t>2</w:t>
            </w:r>
            <w:r>
              <w:rPr>
                <w:rFonts w:asciiTheme="minorHAnsi" w:eastAsiaTheme="minorEastAsia" w:hAnsiTheme="minorHAnsi" w:cstheme="minorBidi"/>
                <w:b w:val="0"/>
                <w:noProof/>
                <w:sz w:val="22"/>
                <w:szCs w:val="22"/>
              </w:rPr>
              <w:tab/>
            </w:r>
            <w:r w:rsidRPr="008579ED">
              <w:rPr>
                <w:rStyle w:val="Hyperlink"/>
                <w:noProof/>
              </w:rPr>
              <w:t>Model op hoofdlijnen</w:t>
            </w:r>
            <w:r>
              <w:rPr>
                <w:noProof/>
                <w:webHidden/>
              </w:rPr>
              <w:tab/>
            </w:r>
            <w:r>
              <w:rPr>
                <w:noProof/>
                <w:webHidden/>
              </w:rPr>
              <w:fldChar w:fldCharType="begin"/>
            </w:r>
            <w:r>
              <w:rPr>
                <w:noProof/>
                <w:webHidden/>
              </w:rPr>
              <w:instrText xml:space="preserve"> PAGEREF _Toc489351678 \h </w:instrText>
            </w:r>
            <w:r>
              <w:rPr>
                <w:noProof/>
                <w:webHidden/>
              </w:rPr>
            </w:r>
            <w:r>
              <w:rPr>
                <w:noProof/>
                <w:webHidden/>
              </w:rPr>
              <w:fldChar w:fldCharType="separate"/>
            </w:r>
            <w:r>
              <w:rPr>
                <w:noProof/>
                <w:webHidden/>
              </w:rPr>
              <w:t>9</w:t>
            </w:r>
            <w:r>
              <w:rPr>
                <w:noProof/>
                <w:webHidden/>
              </w:rPr>
              <w:fldChar w:fldCharType="end"/>
            </w:r>
          </w:hyperlink>
        </w:p>
        <w:p w14:paraId="370E51C4" w14:textId="77777777" w:rsidR="00040893" w:rsidRDefault="00040893">
          <w:pPr>
            <w:pStyle w:val="Inhopg2"/>
            <w:rPr>
              <w:noProof/>
            </w:rPr>
          </w:pPr>
          <w:hyperlink w:anchor="_Toc489351679" w:history="1">
            <w:r w:rsidRPr="008579ED">
              <w:rPr>
                <w:rStyle w:val="Hyperlink"/>
                <w:noProof/>
              </w:rPr>
              <w:t>2.1</w:t>
            </w:r>
            <w:r>
              <w:rPr>
                <w:noProof/>
              </w:rPr>
              <w:tab/>
            </w:r>
            <w:r w:rsidRPr="008579ED">
              <w:rPr>
                <w:rStyle w:val="Hyperlink"/>
                <w:noProof/>
              </w:rPr>
              <w:t>Feittypen beschrijven</w:t>
            </w:r>
            <w:r>
              <w:rPr>
                <w:noProof/>
                <w:webHidden/>
              </w:rPr>
              <w:tab/>
            </w:r>
            <w:r>
              <w:rPr>
                <w:noProof/>
                <w:webHidden/>
              </w:rPr>
              <w:fldChar w:fldCharType="begin"/>
            </w:r>
            <w:r>
              <w:rPr>
                <w:noProof/>
                <w:webHidden/>
              </w:rPr>
              <w:instrText xml:space="preserve"> PAGEREF _Toc489351679 \h </w:instrText>
            </w:r>
            <w:r>
              <w:rPr>
                <w:noProof/>
                <w:webHidden/>
              </w:rPr>
            </w:r>
            <w:r>
              <w:rPr>
                <w:noProof/>
                <w:webHidden/>
              </w:rPr>
              <w:fldChar w:fldCharType="separate"/>
            </w:r>
            <w:r>
              <w:rPr>
                <w:noProof/>
                <w:webHidden/>
              </w:rPr>
              <w:t>9</w:t>
            </w:r>
            <w:r>
              <w:rPr>
                <w:noProof/>
                <w:webHidden/>
              </w:rPr>
              <w:fldChar w:fldCharType="end"/>
            </w:r>
          </w:hyperlink>
        </w:p>
        <w:p w14:paraId="3B63A465" w14:textId="77777777" w:rsidR="00040893" w:rsidRDefault="00040893">
          <w:pPr>
            <w:pStyle w:val="Inhopg3"/>
            <w:tabs>
              <w:tab w:val="left" w:pos="1260"/>
              <w:tab w:val="right" w:pos="9054"/>
            </w:tabs>
            <w:rPr>
              <w:rFonts w:asciiTheme="minorHAnsi" w:eastAsiaTheme="minorEastAsia" w:hAnsiTheme="minorHAnsi" w:cstheme="minorBidi"/>
              <w:noProof/>
              <w:sz w:val="22"/>
              <w:szCs w:val="22"/>
            </w:rPr>
          </w:pPr>
          <w:hyperlink w:anchor="_Toc489351680" w:history="1">
            <w:r w:rsidRPr="008579ED">
              <w:rPr>
                <w:rStyle w:val="Hyperlink"/>
                <w:noProof/>
              </w:rPr>
              <w:t>2.1.1.</w:t>
            </w:r>
            <w:r>
              <w:rPr>
                <w:rFonts w:asciiTheme="minorHAnsi" w:eastAsiaTheme="minorEastAsia" w:hAnsiTheme="minorHAnsi" w:cstheme="minorBidi"/>
                <w:noProof/>
                <w:sz w:val="22"/>
                <w:szCs w:val="22"/>
              </w:rPr>
              <w:tab/>
            </w:r>
            <w:r w:rsidRPr="008579ED">
              <w:rPr>
                <w:rStyle w:val="Hyperlink"/>
                <w:noProof/>
              </w:rPr>
              <w:t>Aannames</w:t>
            </w:r>
            <w:r>
              <w:rPr>
                <w:noProof/>
                <w:webHidden/>
              </w:rPr>
              <w:tab/>
            </w:r>
            <w:r>
              <w:rPr>
                <w:noProof/>
                <w:webHidden/>
              </w:rPr>
              <w:fldChar w:fldCharType="begin"/>
            </w:r>
            <w:r>
              <w:rPr>
                <w:noProof/>
                <w:webHidden/>
              </w:rPr>
              <w:instrText xml:space="preserve"> PAGEREF _Toc489351680 \h </w:instrText>
            </w:r>
            <w:r>
              <w:rPr>
                <w:noProof/>
                <w:webHidden/>
              </w:rPr>
            </w:r>
            <w:r>
              <w:rPr>
                <w:noProof/>
                <w:webHidden/>
              </w:rPr>
              <w:fldChar w:fldCharType="separate"/>
            </w:r>
            <w:r>
              <w:rPr>
                <w:noProof/>
                <w:webHidden/>
              </w:rPr>
              <w:t>9</w:t>
            </w:r>
            <w:r>
              <w:rPr>
                <w:noProof/>
                <w:webHidden/>
              </w:rPr>
              <w:fldChar w:fldCharType="end"/>
            </w:r>
          </w:hyperlink>
        </w:p>
        <w:p w14:paraId="78A68883" w14:textId="77777777" w:rsidR="00040893" w:rsidRDefault="00040893">
          <w:pPr>
            <w:pStyle w:val="Inhopg3"/>
            <w:tabs>
              <w:tab w:val="left" w:pos="1260"/>
              <w:tab w:val="right" w:pos="9054"/>
            </w:tabs>
            <w:rPr>
              <w:rFonts w:asciiTheme="minorHAnsi" w:eastAsiaTheme="minorEastAsia" w:hAnsiTheme="minorHAnsi" w:cstheme="minorBidi"/>
              <w:noProof/>
              <w:sz w:val="22"/>
              <w:szCs w:val="22"/>
            </w:rPr>
          </w:pPr>
          <w:hyperlink w:anchor="_Toc489351681" w:history="1">
            <w:r w:rsidRPr="008579ED">
              <w:rPr>
                <w:rStyle w:val="Hyperlink"/>
                <w:noProof/>
              </w:rPr>
              <w:t>2.1.2.</w:t>
            </w:r>
            <w:r>
              <w:rPr>
                <w:rFonts w:asciiTheme="minorHAnsi" w:eastAsiaTheme="minorEastAsia" w:hAnsiTheme="minorHAnsi" w:cstheme="minorBidi"/>
                <w:noProof/>
                <w:sz w:val="22"/>
                <w:szCs w:val="22"/>
              </w:rPr>
              <w:tab/>
            </w:r>
            <w:r w:rsidRPr="008579ED">
              <w:rPr>
                <w:rStyle w:val="Hyperlink"/>
                <w:noProof/>
              </w:rPr>
              <w:t>Beslissingen:</w:t>
            </w:r>
            <w:r>
              <w:rPr>
                <w:noProof/>
                <w:webHidden/>
              </w:rPr>
              <w:tab/>
            </w:r>
            <w:r>
              <w:rPr>
                <w:noProof/>
                <w:webHidden/>
              </w:rPr>
              <w:fldChar w:fldCharType="begin"/>
            </w:r>
            <w:r>
              <w:rPr>
                <w:noProof/>
                <w:webHidden/>
              </w:rPr>
              <w:instrText xml:space="preserve"> PAGEREF _Toc489351681 \h </w:instrText>
            </w:r>
            <w:r>
              <w:rPr>
                <w:noProof/>
                <w:webHidden/>
              </w:rPr>
            </w:r>
            <w:r>
              <w:rPr>
                <w:noProof/>
                <w:webHidden/>
              </w:rPr>
              <w:fldChar w:fldCharType="separate"/>
            </w:r>
            <w:r>
              <w:rPr>
                <w:noProof/>
                <w:webHidden/>
              </w:rPr>
              <w:t>9</w:t>
            </w:r>
            <w:r>
              <w:rPr>
                <w:noProof/>
                <w:webHidden/>
              </w:rPr>
              <w:fldChar w:fldCharType="end"/>
            </w:r>
          </w:hyperlink>
        </w:p>
        <w:p w14:paraId="27CFF0EB" w14:textId="77777777" w:rsidR="00040893" w:rsidRDefault="00040893">
          <w:pPr>
            <w:pStyle w:val="Inhopg3"/>
            <w:tabs>
              <w:tab w:val="left" w:pos="1260"/>
              <w:tab w:val="right" w:pos="9054"/>
            </w:tabs>
            <w:rPr>
              <w:rFonts w:asciiTheme="minorHAnsi" w:eastAsiaTheme="minorEastAsia" w:hAnsiTheme="minorHAnsi" w:cstheme="minorBidi"/>
              <w:noProof/>
              <w:sz w:val="22"/>
              <w:szCs w:val="22"/>
            </w:rPr>
          </w:pPr>
          <w:hyperlink w:anchor="_Toc489351682" w:history="1">
            <w:r w:rsidRPr="008579ED">
              <w:rPr>
                <w:rStyle w:val="Hyperlink"/>
                <w:noProof/>
              </w:rPr>
              <w:t>2.1.3.</w:t>
            </w:r>
            <w:r>
              <w:rPr>
                <w:rFonts w:asciiTheme="minorHAnsi" w:eastAsiaTheme="minorEastAsia" w:hAnsiTheme="minorHAnsi" w:cstheme="minorBidi"/>
                <w:noProof/>
                <w:sz w:val="22"/>
                <w:szCs w:val="22"/>
              </w:rPr>
              <w:tab/>
            </w:r>
            <w:r w:rsidRPr="008579ED">
              <w:rPr>
                <w:rStyle w:val="Hyperlink"/>
                <w:noProof/>
              </w:rPr>
              <w:t>Feittypen</w:t>
            </w:r>
            <w:r>
              <w:rPr>
                <w:noProof/>
                <w:webHidden/>
              </w:rPr>
              <w:tab/>
            </w:r>
            <w:r>
              <w:rPr>
                <w:noProof/>
                <w:webHidden/>
              </w:rPr>
              <w:fldChar w:fldCharType="begin"/>
            </w:r>
            <w:r>
              <w:rPr>
                <w:noProof/>
                <w:webHidden/>
              </w:rPr>
              <w:instrText xml:space="preserve"> PAGEREF _Toc489351682 \h </w:instrText>
            </w:r>
            <w:r>
              <w:rPr>
                <w:noProof/>
                <w:webHidden/>
              </w:rPr>
            </w:r>
            <w:r>
              <w:rPr>
                <w:noProof/>
                <w:webHidden/>
              </w:rPr>
              <w:fldChar w:fldCharType="separate"/>
            </w:r>
            <w:r>
              <w:rPr>
                <w:noProof/>
                <w:webHidden/>
              </w:rPr>
              <w:t>9</w:t>
            </w:r>
            <w:r>
              <w:rPr>
                <w:noProof/>
                <w:webHidden/>
              </w:rPr>
              <w:fldChar w:fldCharType="end"/>
            </w:r>
          </w:hyperlink>
        </w:p>
        <w:p w14:paraId="6F5A2D6D" w14:textId="77777777" w:rsidR="00040893" w:rsidRDefault="00040893">
          <w:pPr>
            <w:pStyle w:val="Inhopg3"/>
            <w:tabs>
              <w:tab w:val="left" w:pos="1260"/>
              <w:tab w:val="right" w:pos="9054"/>
            </w:tabs>
            <w:rPr>
              <w:rFonts w:asciiTheme="minorHAnsi" w:eastAsiaTheme="minorEastAsia" w:hAnsiTheme="minorHAnsi" w:cstheme="minorBidi"/>
              <w:noProof/>
              <w:sz w:val="22"/>
              <w:szCs w:val="22"/>
            </w:rPr>
          </w:pPr>
          <w:hyperlink w:anchor="_Toc489351683" w:history="1">
            <w:r w:rsidRPr="008579ED">
              <w:rPr>
                <w:rStyle w:val="Hyperlink"/>
                <w:noProof/>
              </w:rPr>
              <w:t>2.1.4.</w:t>
            </w:r>
            <w:r>
              <w:rPr>
                <w:rFonts w:asciiTheme="minorHAnsi" w:eastAsiaTheme="minorEastAsia" w:hAnsiTheme="minorHAnsi" w:cstheme="minorBidi"/>
                <w:noProof/>
                <w:sz w:val="22"/>
                <w:szCs w:val="22"/>
              </w:rPr>
              <w:tab/>
            </w:r>
            <w:r w:rsidRPr="008579ED">
              <w:rPr>
                <w:rStyle w:val="Hyperlink"/>
                <w:noProof/>
              </w:rPr>
              <w:t>Feittypen vanuit standaarden of behoeften van anderen</w:t>
            </w:r>
            <w:r>
              <w:rPr>
                <w:noProof/>
                <w:webHidden/>
              </w:rPr>
              <w:tab/>
            </w:r>
            <w:r>
              <w:rPr>
                <w:noProof/>
                <w:webHidden/>
              </w:rPr>
              <w:fldChar w:fldCharType="begin"/>
            </w:r>
            <w:r>
              <w:rPr>
                <w:noProof/>
                <w:webHidden/>
              </w:rPr>
              <w:instrText xml:space="preserve"> PAGEREF _Toc489351683 \h </w:instrText>
            </w:r>
            <w:r>
              <w:rPr>
                <w:noProof/>
                <w:webHidden/>
              </w:rPr>
            </w:r>
            <w:r>
              <w:rPr>
                <w:noProof/>
                <w:webHidden/>
              </w:rPr>
              <w:fldChar w:fldCharType="separate"/>
            </w:r>
            <w:r>
              <w:rPr>
                <w:noProof/>
                <w:webHidden/>
              </w:rPr>
              <w:t>11</w:t>
            </w:r>
            <w:r>
              <w:rPr>
                <w:noProof/>
                <w:webHidden/>
              </w:rPr>
              <w:fldChar w:fldCharType="end"/>
            </w:r>
          </w:hyperlink>
        </w:p>
        <w:p w14:paraId="718DA86E" w14:textId="77777777" w:rsidR="00040893" w:rsidRDefault="00040893">
          <w:pPr>
            <w:pStyle w:val="Inhopg2"/>
            <w:rPr>
              <w:noProof/>
            </w:rPr>
          </w:pPr>
          <w:hyperlink w:anchor="_Toc489351684" w:history="1">
            <w:r w:rsidRPr="008579ED">
              <w:rPr>
                <w:rStyle w:val="Hyperlink"/>
                <w:noProof/>
              </w:rPr>
              <w:t>2.2</w:t>
            </w:r>
            <w:r>
              <w:rPr>
                <w:noProof/>
              </w:rPr>
              <w:tab/>
            </w:r>
            <w:r w:rsidRPr="008579ED">
              <w:rPr>
                <w:rStyle w:val="Hyperlink"/>
                <w:noProof/>
              </w:rPr>
              <w:t>Analyse van feittypen</w:t>
            </w:r>
            <w:r>
              <w:rPr>
                <w:noProof/>
                <w:webHidden/>
              </w:rPr>
              <w:tab/>
            </w:r>
            <w:r>
              <w:rPr>
                <w:noProof/>
                <w:webHidden/>
              </w:rPr>
              <w:fldChar w:fldCharType="begin"/>
            </w:r>
            <w:r>
              <w:rPr>
                <w:noProof/>
                <w:webHidden/>
              </w:rPr>
              <w:instrText xml:space="preserve"> PAGEREF _Toc489351684 \h </w:instrText>
            </w:r>
            <w:r>
              <w:rPr>
                <w:noProof/>
                <w:webHidden/>
              </w:rPr>
            </w:r>
            <w:r>
              <w:rPr>
                <w:noProof/>
                <w:webHidden/>
              </w:rPr>
              <w:fldChar w:fldCharType="separate"/>
            </w:r>
            <w:r>
              <w:rPr>
                <w:noProof/>
                <w:webHidden/>
              </w:rPr>
              <w:t>12</w:t>
            </w:r>
            <w:r>
              <w:rPr>
                <w:noProof/>
                <w:webHidden/>
              </w:rPr>
              <w:fldChar w:fldCharType="end"/>
            </w:r>
          </w:hyperlink>
        </w:p>
        <w:p w14:paraId="62836B49" w14:textId="77777777" w:rsidR="00040893" w:rsidRDefault="00040893">
          <w:pPr>
            <w:pStyle w:val="Inhopg2"/>
            <w:rPr>
              <w:noProof/>
            </w:rPr>
          </w:pPr>
          <w:hyperlink w:anchor="_Toc489351685" w:history="1">
            <w:r w:rsidRPr="008579ED">
              <w:rPr>
                <w:rStyle w:val="Hyperlink"/>
                <w:noProof/>
              </w:rPr>
              <w:t>2.3</w:t>
            </w:r>
            <w:r>
              <w:rPr>
                <w:noProof/>
              </w:rPr>
              <w:tab/>
            </w:r>
            <w:r w:rsidRPr="008579ED">
              <w:rPr>
                <w:rStyle w:val="Hyperlink"/>
                <w:noProof/>
              </w:rPr>
              <w:t>Openstaande vragen</w:t>
            </w:r>
            <w:r>
              <w:rPr>
                <w:noProof/>
                <w:webHidden/>
              </w:rPr>
              <w:tab/>
            </w:r>
            <w:r>
              <w:rPr>
                <w:noProof/>
                <w:webHidden/>
              </w:rPr>
              <w:fldChar w:fldCharType="begin"/>
            </w:r>
            <w:r>
              <w:rPr>
                <w:noProof/>
                <w:webHidden/>
              </w:rPr>
              <w:instrText xml:space="preserve"> PAGEREF _Toc489351685 \h </w:instrText>
            </w:r>
            <w:r>
              <w:rPr>
                <w:noProof/>
                <w:webHidden/>
              </w:rPr>
            </w:r>
            <w:r>
              <w:rPr>
                <w:noProof/>
                <w:webHidden/>
              </w:rPr>
              <w:fldChar w:fldCharType="separate"/>
            </w:r>
            <w:r>
              <w:rPr>
                <w:noProof/>
                <w:webHidden/>
              </w:rPr>
              <w:t>13</w:t>
            </w:r>
            <w:r>
              <w:rPr>
                <w:noProof/>
                <w:webHidden/>
              </w:rPr>
              <w:fldChar w:fldCharType="end"/>
            </w:r>
          </w:hyperlink>
        </w:p>
        <w:p w14:paraId="66B7BBF0" w14:textId="77777777" w:rsidR="00040893" w:rsidRDefault="00040893">
          <w:pPr>
            <w:pStyle w:val="Inhopg2"/>
            <w:rPr>
              <w:noProof/>
            </w:rPr>
          </w:pPr>
          <w:hyperlink w:anchor="_Toc489351686" w:history="1">
            <w:r w:rsidRPr="008579ED">
              <w:rPr>
                <w:rStyle w:val="Hyperlink"/>
                <w:noProof/>
              </w:rPr>
              <w:t>2.4</w:t>
            </w:r>
            <w:r>
              <w:rPr>
                <w:noProof/>
              </w:rPr>
              <w:tab/>
            </w:r>
            <w:r w:rsidRPr="008579ED">
              <w:rPr>
                <w:rStyle w:val="Hyperlink"/>
                <w:noProof/>
              </w:rPr>
              <w:t>Diagram informatiemodel</w:t>
            </w:r>
            <w:r>
              <w:rPr>
                <w:noProof/>
                <w:webHidden/>
              </w:rPr>
              <w:tab/>
            </w:r>
            <w:r>
              <w:rPr>
                <w:noProof/>
                <w:webHidden/>
              </w:rPr>
              <w:fldChar w:fldCharType="begin"/>
            </w:r>
            <w:r>
              <w:rPr>
                <w:noProof/>
                <w:webHidden/>
              </w:rPr>
              <w:instrText xml:space="preserve"> PAGEREF _Toc489351686 \h </w:instrText>
            </w:r>
            <w:r>
              <w:rPr>
                <w:noProof/>
                <w:webHidden/>
              </w:rPr>
            </w:r>
            <w:r>
              <w:rPr>
                <w:noProof/>
                <w:webHidden/>
              </w:rPr>
              <w:fldChar w:fldCharType="separate"/>
            </w:r>
            <w:r>
              <w:rPr>
                <w:noProof/>
                <w:webHidden/>
              </w:rPr>
              <w:t>13</w:t>
            </w:r>
            <w:r>
              <w:rPr>
                <w:noProof/>
                <w:webHidden/>
              </w:rPr>
              <w:fldChar w:fldCharType="end"/>
            </w:r>
          </w:hyperlink>
        </w:p>
        <w:p w14:paraId="31B1E006" w14:textId="77777777" w:rsidR="00040893" w:rsidRDefault="00040893">
          <w:pPr>
            <w:pStyle w:val="Inhopg1"/>
            <w:rPr>
              <w:rFonts w:asciiTheme="minorHAnsi" w:eastAsiaTheme="minorEastAsia" w:hAnsiTheme="minorHAnsi" w:cstheme="minorBidi"/>
              <w:b w:val="0"/>
              <w:noProof/>
              <w:sz w:val="22"/>
              <w:szCs w:val="22"/>
            </w:rPr>
          </w:pPr>
          <w:hyperlink w:anchor="_Toc489351687" w:history="1">
            <w:r w:rsidRPr="008579ED">
              <w:rPr>
                <w:rStyle w:val="Hyperlink"/>
                <w:noProof/>
              </w:rPr>
              <w:t>3</w:t>
            </w:r>
            <w:r>
              <w:rPr>
                <w:rFonts w:asciiTheme="minorHAnsi" w:eastAsiaTheme="minorEastAsia" w:hAnsiTheme="minorHAnsi" w:cstheme="minorBidi"/>
                <w:b w:val="0"/>
                <w:noProof/>
                <w:sz w:val="22"/>
                <w:szCs w:val="22"/>
              </w:rPr>
              <w:tab/>
            </w:r>
            <w:r w:rsidRPr="008579ED">
              <w:rPr>
                <w:rStyle w:val="Hyperlink"/>
                <w:noProof/>
              </w:rPr>
              <w:t>Objecttypen</w:t>
            </w:r>
            <w:r>
              <w:rPr>
                <w:noProof/>
                <w:webHidden/>
              </w:rPr>
              <w:tab/>
            </w:r>
            <w:r>
              <w:rPr>
                <w:noProof/>
                <w:webHidden/>
              </w:rPr>
              <w:fldChar w:fldCharType="begin"/>
            </w:r>
            <w:r>
              <w:rPr>
                <w:noProof/>
                <w:webHidden/>
              </w:rPr>
              <w:instrText xml:space="preserve"> PAGEREF _Toc489351687 \h </w:instrText>
            </w:r>
            <w:r>
              <w:rPr>
                <w:noProof/>
                <w:webHidden/>
              </w:rPr>
            </w:r>
            <w:r>
              <w:rPr>
                <w:noProof/>
                <w:webHidden/>
              </w:rPr>
              <w:fldChar w:fldCharType="separate"/>
            </w:r>
            <w:r>
              <w:rPr>
                <w:noProof/>
                <w:webHidden/>
              </w:rPr>
              <w:t>15</w:t>
            </w:r>
            <w:r>
              <w:rPr>
                <w:noProof/>
                <w:webHidden/>
              </w:rPr>
              <w:fldChar w:fldCharType="end"/>
            </w:r>
          </w:hyperlink>
        </w:p>
        <w:p w14:paraId="0FEC06FF" w14:textId="77777777" w:rsidR="00040893" w:rsidRDefault="00040893">
          <w:pPr>
            <w:pStyle w:val="Inhopg2"/>
            <w:rPr>
              <w:noProof/>
            </w:rPr>
          </w:pPr>
          <w:hyperlink w:anchor="_Toc489351688" w:history="1">
            <w:r w:rsidRPr="008579ED">
              <w:rPr>
                <w:rStyle w:val="Hyperlink"/>
                <w:noProof/>
              </w:rPr>
              <w:t>3.1</w:t>
            </w:r>
            <w:r>
              <w:rPr>
                <w:noProof/>
              </w:rPr>
              <w:tab/>
            </w:r>
            <w:r w:rsidRPr="008579ED">
              <w:rPr>
                <w:rStyle w:val="Hyperlink"/>
                <w:rFonts w:ascii="Calibri" w:hAnsi="Calibri"/>
                <w:noProof/>
              </w:rPr>
              <w:t>Objecttype AGENDAPUNT</w:t>
            </w:r>
            <w:r>
              <w:rPr>
                <w:noProof/>
                <w:webHidden/>
              </w:rPr>
              <w:tab/>
            </w:r>
            <w:r>
              <w:rPr>
                <w:noProof/>
                <w:webHidden/>
              </w:rPr>
              <w:fldChar w:fldCharType="begin"/>
            </w:r>
            <w:r>
              <w:rPr>
                <w:noProof/>
                <w:webHidden/>
              </w:rPr>
              <w:instrText xml:space="preserve"> PAGEREF _Toc489351688 \h </w:instrText>
            </w:r>
            <w:r>
              <w:rPr>
                <w:noProof/>
                <w:webHidden/>
              </w:rPr>
            </w:r>
            <w:r>
              <w:rPr>
                <w:noProof/>
                <w:webHidden/>
              </w:rPr>
              <w:fldChar w:fldCharType="separate"/>
            </w:r>
            <w:r>
              <w:rPr>
                <w:noProof/>
                <w:webHidden/>
              </w:rPr>
              <w:t>16</w:t>
            </w:r>
            <w:r>
              <w:rPr>
                <w:noProof/>
                <w:webHidden/>
              </w:rPr>
              <w:fldChar w:fldCharType="end"/>
            </w:r>
          </w:hyperlink>
        </w:p>
        <w:p w14:paraId="6CD51CAE" w14:textId="77777777" w:rsidR="00040893" w:rsidRDefault="00040893">
          <w:pPr>
            <w:pStyle w:val="Inhopg2"/>
            <w:rPr>
              <w:noProof/>
            </w:rPr>
          </w:pPr>
          <w:hyperlink w:anchor="_Toc489351689" w:history="1">
            <w:r w:rsidRPr="008579ED">
              <w:rPr>
                <w:rStyle w:val="Hyperlink"/>
                <w:noProof/>
              </w:rPr>
              <w:t>3.2</w:t>
            </w:r>
            <w:r>
              <w:rPr>
                <w:noProof/>
              </w:rPr>
              <w:tab/>
            </w:r>
            <w:r w:rsidRPr="008579ED">
              <w:rPr>
                <w:rStyle w:val="Hyperlink"/>
                <w:rFonts w:ascii="Calibri" w:hAnsi="Calibri"/>
                <w:noProof/>
              </w:rPr>
              <w:t>Objecttype AMENDEMENT</w:t>
            </w:r>
            <w:r>
              <w:rPr>
                <w:noProof/>
                <w:webHidden/>
              </w:rPr>
              <w:tab/>
            </w:r>
            <w:r>
              <w:rPr>
                <w:noProof/>
                <w:webHidden/>
              </w:rPr>
              <w:fldChar w:fldCharType="begin"/>
            </w:r>
            <w:r>
              <w:rPr>
                <w:noProof/>
                <w:webHidden/>
              </w:rPr>
              <w:instrText xml:space="preserve"> PAGEREF _Toc489351689 \h </w:instrText>
            </w:r>
            <w:r>
              <w:rPr>
                <w:noProof/>
                <w:webHidden/>
              </w:rPr>
            </w:r>
            <w:r>
              <w:rPr>
                <w:noProof/>
                <w:webHidden/>
              </w:rPr>
              <w:fldChar w:fldCharType="separate"/>
            </w:r>
            <w:r>
              <w:rPr>
                <w:noProof/>
                <w:webHidden/>
              </w:rPr>
              <w:t>17</w:t>
            </w:r>
            <w:r>
              <w:rPr>
                <w:noProof/>
                <w:webHidden/>
              </w:rPr>
              <w:fldChar w:fldCharType="end"/>
            </w:r>
          </w:hyperlink>
        </w:p>
        <w:p w14:paraId="46BA3A51" w14:textId="77777777" w:rsidR="00040893" w:rsidRDefault="00040893">
          <w:pPr>
            <w:pStyle w:val="Inhopg2"/>
            <w:rPr>
              <w:noProof/>
            </w:rPr>
          </w:pPr>
          <w:hyperlink w:anchor="_Toc489351690" w:history="1">
            <w:r w:rsidRPr="008579ED">
              <w:rPr>
                <w:rStyle w:val="Hyperlink"/>
                <w:noProof/>
              </w:rPr>
              <w:t>3.3</w:t>
            </w:r>
            <w:r>
              <w:rPr>
                <w:noProof/>
              </w:rPr>
              <w:tab/>
            </w:r>
            <w:r w:rsidRPr="008579ED">
              <w:rPr>
                <w:rStyle w:val="Hyperlink"/>
                <w:rFonts w:ascii="Calibri" w:hAnsi="Calibri"/>
                <w:noProof/>
              </w:rPr>
              <w:t>Objecttype BESLUIT</w:t>
            </w:r>
            <w:r>
              <w:rPr>
                <w:noProof/>
                <w:webHidden/>
              </w:rPr>
              <w:tab/>
            </w:r>
            <w:r>
              <w:rPr>
                <w:noProof/>
                <w:webHidden/>
              </w:rPr>
              <w:fldChar w:fldCharType="begin"/>
            </w:r>
            <w:r>
              <w:rPr>
                <w:noProof/>
                <w:webHidden/>
              </w:rPr>
              <w:instrText xml:space="preserve"> PAGEREF _Toc489351690 \h </w:instrText>
            </w:r>
            <w:r>
              <w:rPr>
                <w:noProof/>
                <w:webHidden/>
              </w:rPr>
            </w:r>
            <w:r>
              <w:rPr>
                <w:noProof/>
                <w:webHidden/>
              </w:rPr>
              <w:fldChar w:fldCharType="separate"/>
            </w:r>
            <w:r>
              <w:rPr>
                <w:noProof/>
                <w:webHidden/>
              </w:rPr>
              <w:t>18</w:t>
            </w:r>
            <w:r>
              <w:rPr>
                <w:noProof/>
                <w:webHidden/>
              </w:rPr>
              <w:fldChar w:fldCharType="end"/>
            </w:r>
          </w:hyperlink>
        </w:p>
        <w:p w14:paraId="715C200C" w14:textId="77777777" w:rsidR="00040893" w:rsidRDefault="00040893">
          <w:pPr>
            <w:pStyle w:val="Inhopg2"/>
            <w:rPr>
              <w:noProof/>
            </w:rPr>
          </w:pPr>
          <w:hyperlink w:anchor="_Toc489351691" w:history="1">
            <w:r w:rsidRPr="008579ED">
              <w:rPr>
                <w:rStyle w:val="Hyperlink"/>
                <w:noProof/>
              </w:rPr>
              <w:t>3.4</w:t>
            </w:r>
            <w:r>
              <w:rPr>
                <w:noProof/>
              </w:rPr>
              <w:tab/>
            </w:r>
            <w:r w:rsidRPr="008579ED">
              <w:rPr>
                <w:rStyle w:val="Hyperlink"/>
                <w:rFonts w:ascii="Calibri" w:hAnsi="Calibri"/>
                <w:noProof/>
              </w:rPr>
              <w:t>Objecttype CONCEPT BESLUITSTUK</w:t>
            </w:r>
            <w:r>
              <w:rPr>
                <w:noProof/>
                <w:webHidden/>
              </w:rPr>
              <w:tab/>
            </w:r>
            <w:r>
              <w:rPr>
                <w:noProof/>
                <w:webHidden/>
              </w:rPr>
              <w:fldChar w:fldCharType="begin"/>
            </w:r>
            <w:r>
              <w:rPr>
                <w:noProof/>
                <w:webHidden/>
              </w:rPr>
              <w:instrText xml:space="preserve"> PAGEREF _Toc489351691 \h </w:instrText>
            </w:r>
            <w:r>
              <w:rPr>
                <w:noProof/>
                <w:webHidden/>
              </w:rPr>
            </w:r>
            <w:r>
              <w:rPr>
                <w:noProof/>
                <w:webHidden/>
              </w:rPr>
              <w:fldChar w:fldCharType="separate"/>
            </w:r>
            <w:r>
              <w:rPr>
                <w:noProof/>
                <w:webHidden/>
              </w:rPr>
              <w:t>19</w:t>
            </w:r>
            <w:r>
              <w:rPr>
                <w:noProof/>
                <w:webHidden/>
              </w:rPr>
              <w:fldChar w:fldCharType="end"/>
            </w:r>
          </w:hyperlink>
        </w:p>
        <w:p w14:paraId="76465867" w14:textId="77777777" w:rsidR="00040893" w:rsidRDefault="00040893">
          <w:pPr>
            <w:pStyle w:val="Inhopg2"/>
            <w:rPr>
              <w:noProof/>
            </w:rPr>
          </w:pPr>
          <w:hyperlink w:anchor="_Toc489351692" w:history="1">
            <w:r w:rsidRPr="008579ED">
              <w:rPr>
                <w:rStyle w:val="Hyperlink"/>
                <w:noProof/>
              </w:rPr>
              <w:t>3.5</w:t>
            </w:r>
            <w:r>
              <w:rPr>
                <w:noProof/>
              </w:rPr>
              <w:tab/>
            </w:r>
            <w:r w:rsidRPr="008579ED">
              <w:rPr>
                <w:rStyle w:val="Hyperlink"/>
                <w:rFonts w:ascii="Calibri" w:hAnsi="Calibri"/>
                <w:noProof/>
              </w:rPr>
              <w:t>Objecttype FRACTIE</w:t>
            </w:r>
            <w:r>
              <w:rPr>
                <w:noProof/>
                <w:webHidden/>
              </w:rPr>
              <w:tab/>
            </w:r>
            <w:r>
              <w:rPr>
                <w:noProof/>
                <w:webHidden/>
              </w:rPr>
              <w:fldChar w:fldCharType="begin"/>
            </w:r>
            <w:r>
              <w:rPr>
                <w:noProof/>
                <w:webHidden/>
              </w:rPr>
              <w:instrText xml:space="preserve"> PAGEREF _Toc489351692 \h </w:instrText>
            </w:r>
            <w:r>
              <w:rPr>
                <w:noProof/>
                <w:webHidden/>
              </w:rPr>
            </w:r>
            <w:r>
              <w:rPr>
                <w:noProof/>
                <w:webHidden/>
              </w:rPr>
              <w:fldChar w:fldCharType="separate"/>
            </w:r>
            <w:r>
              <w:rPr>
                <w:noProof/>
                <w:webHidden/>
              </w:rPr>
              <w:t>19</w:t>
            </w:r>
            <w:r>
              <w:rPr>
                <w:noProof/>
                <w:webHidden/>
              </w:rPr>
              <w:fldChar w:fldCharType="end"/>
            </w:r>
          </w:hyperlink>
        </w:p>
        <w:p w14:paraId="03BA64ED" w14:textId="77777777" w:rsidR="00040893" w:rsidRDefault="00040893">
          <w:pPr>
            <w:pStyle w:val="Inhopg2"/>
            <w:rPr>
              <w:noProof/>
            </w:rPr>
          </w:pPr>
          <w:hyperlink w:anchor="_Toc489351693" w:history="1">
            <w:r w:rsidRPr="008579ED">
              <w:rPr>
                <w:rStyle w:val="Hyperlink"/>
                <w:noProof/>
              </w:rPr>
              <w:t>3.6</w:t>
            </w:r>
            <w:r>
              <w:rPr>
                <w:noProof/>
              </w:rPr>
              <w:tab/>
            </w:r>
            <w:r w:rsidRPr="008579ED">
              <w:rPr>
                <w:rStyle w:val="Hyperlink"/>
                <w:rFonts w:ascii="Calibri" w:hAnsi="Calibri"/>
                <w:noProof/>
              </w:rPr>
              <w:t>Objecttype_proxy GEMEENTE</w:t>
            </w:r>
            <w:r>
              <w:rPr>
                <w:noProof/>
                <w:webHidden/>
              </w:rPr>
              <w:tab/>
            </w:r>
            <w:r>
              <w:rPr>
                <w:noProof/>
                <w:webHidden/>
              </w:rPr>
              <w:fldChar w:fldCharType="begin"/>
            </w:r>
            <w:r>
              <w:rPr>
                <w:noProof/>
                <w:webHidden/>
              </w:rPr>
              <w:instrText xml:space="preserve"> PAGEREF _Toc489351693 \h </w:instrText>
            </w:r>
            <w:r>
              <w:rPr>
                <w:noProof/>
                <w:webHidden/>
              </w:rPr>
            </w:r>
            <w:r>
              <w:rPr>
                <w:noProof/>
                <w:webHidden/>
              </w:rPr>
              <w:fldChar w:fldCharType="separate"/>
            </w:r>
            <w:r>
              <w:rPr>
                <w:noProof/>
                <w:webHidden/>
              </w:rPr>
              <w:t>20</w:t>
            </w:r>
            <w:r>
              <w:rPr>
                <w:noProof/>
                <w:webHidden/>
              </w:rPr>
              <w:fldChar w:fldCharType="end"/>
            </w:r>
          </w:hyperlink>
        </w:p>
        <w:p w14:paraId="20BE952B" w14:textId="77777777" w:rsidR="00040893" w:rsidRDefault="00040893">
          <w:pPr>
            <w:pStyle w:val="Inhopg2"/>
            <w:rPr>
              <w:noProof/>
            </w:rPr>
          </w:pPr>
          <w:hyperlink w:anchor="_Toc489351694" w:history="1">
            <w:r w:rsidRPr="008579ED">
              <w:rPr>
                <w:rStyle w:val="Hyperlink"/>
                <w:noProof/>
              </w:rPr>
              <w:t>3.7</w:t>
            </w:r>
            <w:r>
              <w:rPr>
                <w:noProof/>
              </w:rPr>
              <w:tab/>
            </w:r>
            <w:r w:rsidRPr="008579ED">
              <w:rPr>
                <w:rStyle w:val="Hyperlink"/>
                <w:rFonts w:ascii="Calibri" w:hAnsi="Calibri"/>
                <w:noProof/>
              </w:rPr>
              <w:t>Objecttype GREMIUM</w:t>
            </w:r>
            <w:r>
              <w:rPr>
                <w:noProof/>
                <w:webHidden/>
              </w:rPr>
              <w:tab/>
            </w:r>
            <w:r>
              <w:rPr>
                <w:noProof/>
                <w:webHidden/>
              </w:rPr>
              <w:fldChar w:fldCharType="begin"/>
            </w:r>
            <w:r>
              <w:rPr>
                <w:noProof/>
                <w:webHidden/>
              </w:rPr>
              <w:instrText xml:space="preserve"> PAGEREF _Toc489351694 \h </w:instrText>
            </w:r>
            <w:r>
              <w:rPr>
                <w:noProof/>
                <w:webHidden/>
              </w:rPr>
            </w:r>
            <w:r>
              <w:rPr>
                <w:noProof/>
                <w:webHidden/>
              </w:rPr>
              <w:fldChar w:fldCharType="separate"/>
            </w:r>
            <w:r>
              <w:rPr>
                <w:noProof/>
                <w:webHidden/>
              </w:rPr>
              <w:t>21</w:t>
            </w:r>
            <w:r>
              <w:rPr>
                <w:noProof/>
                <w:webHidden/>
              </w:rPr>
              <w:fldChar w:fldCharType="end"/>
            </w:r>
          </w:hyperlink>
        </w:p>
        <w:p w14:paraId="4A6D4785" w14:textId="77777777" w:rsidR="00040893" w:rsidRDefault="00040893">
          <w:pPr>
            <w:pStyle w:val="Inhopg2"/>
            <w:rPr>
              <w:noProof/>
            </w:rPr>
          </w:pPr>
          <w:hyperlink w:anchor="_Toc489351695" w:history="1">
            <w:r w:rsidRPr="008579ED">
              <w:rPr>
                <w:rStyle w:val="Hyperlink"/>
                <w:noProof/>
              </w:rPr>
              <w:t>3.8</w:t>
            </w:r>
            <w:r>
              <w:rPr>
                <w:noProof/>
              </w:rPr>
              <w:tab/>
            </w:r>
            <w:r w:rsidRPr="008579ED">
              <w:rPr>
                <w:rStyle w:val="Hyperlink"/>
                <w:rFonts w:ascii="Calibri" w:hAnsi="Calibri"/>
                <w:noProof/>
              </w:rPr>
              <w:t>Objecttype_proxy INFORMATIEOBJECT</w:t>
            </w:r>
            <w:r>
              <w:rPr>
                <w:noProof/>
                <w:webHidden/>
              </w:rPr>
              <w:tab/>
            </w:r>
            <w:r>
              <w:rPr>
                <w:noProof/>
                <w:webHidden/>
              </w:rPr>
              <w:fldChar w:fldCharType="begin"/>
            </w:r>
            <w:r>
              <w:rPr>
                <w:noProof/>
                <w:webHidden/>
              </w:rPr>
              <w:instrText xml:space="preserve"> PAGEREF _Toc489351695 \h </w:instrText>
            </w:r>
            <w:r>
              <w:rPr>
                <w:noProof/>
                <w:webHidden/>
              </w:rPr>
            </w:r>
            <w:r>
              <w:rPr>
                <w:noProof/>
                <w:webHidden/>
              </w:rPr>
              <w:fldChar w:fldCharType="separate"/>
            </w:r>
            <w:r>
              <w:rPr>
                <w:noProof/>
                <w:webHidden/>
              </w:rPr>
              <w:t>22</w:t>
            </w:r>
            <w:r>
              <w:rPr>
                <w:noProof/>
                <w:webHidden/>
              </w:rPr>
              <w:fldChar w:fldCharType="end"/>
            </w:r>
          </w:hyperlink>
        </w:p>
        <w:p w14:paraId="5D5D9C4C" w14:textId="77777777" w:rsidR="00040893" w:rsidRDefault="00040893">
          <w:pPr>
            <w:pStyle w:val="Inhopg2"/>
            <w:rPr>
              <w:noProof/>
            </w:rPr>
          </w:pPr>
          <w:hyperlink w:anchor="_Toc489351696" w:history="1">
            <w:r w:rsidRPr="008579ED">
              <w:rPr>
                <w:rStyle w:val="Hyperlink"/>
                <w:noProof/>
              </w:rPr>
              <w:t>3.9</w:t>
            </w:r>
            <w:r>
              <w:rPr>
                <w:noProof/>
              </w:rPr>
              <w:tab/>
            </w:r>
            <w:r w:rsidRPr="008579ED">
              <w:rPr>
                <w:rStyle w:val="Hyperlink"/>
                <w:rFonts w:ascii="Calibri" w:hAnsi="Calibri"/>
                <w:noProof/>
              </w:rPr>
              <w:t>Objecttype MOTIE</w:t>
            </w:r>
            <w:r>
              <w:rPr>
                <w:noProof/>
                <w:webHidden/>
              </w:rPr>
              <w:tab/>
            </w:r>
            <w:r>
              <w:rPr>
                <w:noProof/>
                <w:webHidden/>
              </w:rPr>
              <w:fldChar w:fldCharType="begin"/>
            </w:r>
            <w:r>
              <w:rPr>
                <w:noProof/>
                <w:webHidden/>
              </w:rPr>
              <w:instrText xml:space="preserve"> PAGEREF _Toc489351696 \h </w:instrText>
            </w:r>
            <w:r>
              <w:rPr>
                <w:noProof/>
                <w:webHidden/>
              </w:rPr>
            </w:r>
            <w:r>
              <w:rPr>
                <w:noProof/>
                <w:webHidden/>
              </w:rPr>
              <w:fldChar w:fldCharType="separate"/>
            </w:r>
            <w:r>
              <w:rPr>
                <w:noProof/>
                <w:webHidden/>
              </w:rPr>
              <w:t>23</w:t>
            </w:r>
            <w:r>
              <w:rPr>
                <w:noProof/>
                <w:webHidden/>
              </w:rPr>
              <w:fldChar w:fldCharType="end"/>
            </w:r>
          </w:hyperlink>
        </w:p>
        <w:p w14:paraId="6B41E76C" w14:textId="77777777" w:rsidR="00040893" w:rsidRDefault="00040893">
          <w:pPr>
            <w:pStyle w:val="Inhopg2"/>
            <w:rPr>
              <w:noProof/>
            </w:rPr>
          </w:pPr>
          <w:hyperlink w:anchor="_Toc489351697" w:history="1">
            <w:r w:rsidRPr="008579ED">
              <w:rPr>
                <w:rStyle w:val="Hyperlink"/>
                <w:noProof/>
              </w:rPr>
              <w:t>3.10</w:t>
            </w:r>
            <w:r>
              <w:rPr>
                <w:noProof/>
              </w:rPr>
              <w:tab/>
            </w:r>
            <w:r w:rsidRPr="008579ED">
              <w:rPr>
                <w:rStyle w:val="Hyperlink"/>
                <w:noProof/>
              </w:rPr>
              <w:t>Objecttype SPREKERS FRAGMENT</w:t>
            </w:r>
            <w:r>
              <w:rPr>
                <w:noProof/>
                <w:webHidden/>
              </w:rPr>
              <w:tab/>
            </w:r>
            <w:r>
              <w:rPr>
                <w:noProof/>
                <w:webHidden/>
              </w:rPr>
              <w:fldChar w:fldCharType="begin"/>
            </w:r>
            <w:r>
              <w:rPr>
                <w:noProof/>
                <w:webHidden/>
              </w:rPr>
              <w:instrText xml:space="preserve"> PAGEREF _Toc489351697 \h </w:instrText>
            </w:r>
            <w:r>
              <w:rPr>
                <w:noProof/>
                <w:webHidden/>
              </w:rPr>
            </w:r>
            <w:r>
              <w:rPr>
                <w:noProof/>
                <w:webHidden/>
              </w:rPr>
              <w:fldChar w:fldCharType="separate"/>
            </w:r>
            <w:r>
              <w:rPr>
                <w:noProof/>
                <w:webHidden/>
              </w:rPr>
              <w:t>24</w:t>
            </w:r>
            <w:r>
              <w:rPr>
                <w:noProof/>
                <w:webHidden/>
              </w:rPr>
              <w:fldChar w:fldCharType="end"/>
            </w:r>
          </w:hyperlink>
        </w:p>
        <w:p w14:paraId="5A5815F1" w14:textId="77777777" w:rsidR="00040893" w:rsidRDefault="00040893">
          <w:pPr>
            <w:pStyle w:val="Inhopg2"/>
            <w:rPr>
              <w:noProof/>
            </w:rPr>
          </w:pPr>
          <w:hyperlink w:anchor="_Toc489351698" w:history="1">
            <w:r w:rsidRPr="008579ED">
              <w:rPr>
                <w:rStyle w:val="Hyperlink"/>
                <w:noProof/>
              </w:rPr>
              <w:t>3.11</w:t>
            </w:r>
            <w:r>
              <w:rPr>
                <w:noProof/>
              </w:rPr>
              <w:tab/>
            </w:r>
            <w:r w:rsidRPr="008579ED">
              <w:rPr>
                <w:rStyle w:val="Hyperlink"/>
                <w:rFonts w:ascii="Calibri" w:hAnsi="Calibri"/>
                <w:noProof/>
              </w:rPr>
              <w:t>Objecttype STEMMING</w:t>
            </w:r>
            <w:r>
              <w:rPr>
                <w:noProof/>
                <w:webHidden/>
              </w:rPr>
              <w:tab/>
            </w:r>
            <w:r>
              <w:rPr>
                <w:noProof/>
                <w:webHidden/>
              </w:rPr>
              <w:fldChar w:fldCharType="begin"/>
            </w:r>
            <w:r>
              <w:rPr>
                <w:noProof/>
                <w:webHidden/>
              </w:rPr>
              <w:instrText xml:space="preserve"> PAGEREF _Toc489351698 \h </w:instrText>
            </w:r>
            <w:r>
              <w:rPr>
                <w:noProof/>
                <w:webHidden/>
              </w:rPr>
            </w:r>
            <w:r>
              <w:rPr>
                <w:noProof/>
                <w:webHidden/>
              </w:rPr>
              <w:fldChar w:fldCharType="separate"/>
            </w:r>
            <w:r>
              <w:rPr>
                <w:noProof/>
                <w:webHidden/>
              </w:rPr>
              <w:t>25</w:t>
            </w:r>
            <w:r>
              <w:rPr>
                <w:noProof/>
                <w:webHidden/>
              </w:rPr>
              <w:fldChar w:fldCharType="end"/>
            </w:r>
          </w:hyperlink>
        </w:p>
        <w:p w14:paraId="004E9433" w14:textId="77777777" w:rsidR="00040893" w:rsidRDefault="00040893">
          <w:pPr>
            <w:pStyle w:val="Inhopg2"/>
            <w:rPr>
              <w:noProof/>
            </w:rPr>
          </w:pPr>
          <w:hyperlink w:anchor="_Toc489351699" w:history="1">
            <w:r w:rsidRPr="008579ED">
              <w:rPr>
                <w:rStyle w:val="Hyperlink"/>
                <w:noProof/>
              </w:rPr>
              <w:t>3.12</w:t>
            </w:r>
            <w:r>
              <w:rPr>
                <w:noProof/>
              </w:rPr>
              <w:tab/>
            </w:r>
            <w:r w:rsidRPr="008579ED">
              <w:rPr>
                <w:rStyle w:val="Hyperlink"/>
                <w:rFonts w:ascii="Calibri" w:hAnsi="Calibri"/>
                <w:noProof/>
              </w:rPr>
              <w:t>Objecttype VERGADERDEELNEMER</w:t>
            </w:r>
            <w:r>
              <w:rPr>
                <w:noProof/>
                <w:webHidden/>
              </w:rPr>
              <w:tab/>
            </w:r>
            <w:r>
              <w:rPr>
                <w:noProof/>
                <w:webHidden/>
              </w:rPr>
              <w:fldChar w:fldCharType="begin"/>
            </w:r>
            <w:r>
              <w:rPr>
                <w:noProof/>
                <w:webHidden/>
              </w:rPr>
              <w:instrText xml:space="preserve"> PAGEREF _Toc489351699 \h </w:instrText>
            </w:r>
            <w:r>
              <w:rPr>
                <w:noProof/>
                <w:webHidden/>
              </w:rPr>
            </w:r>
            <w:r>
              <w:rPr>
                <w:noProof/>
                <w:webHidden/>
              </w:rPr>
              <w:fldChar w:fldCharType="separate"/>
            </w:r>
            <w:r>
              <w:rPr>
                <w:noProof/>
                <w:webHidden/>
              </w:rPr>
              <w:t>26</w:t>
            </w:r>
            <w:r>
              <w:rPr>
                <w:noProof/>
                <w:webHidden/>
              </w:rPr>
              <w:fldChar w:fldCharType="end"/>
            </w:r>
          </w:hyperlink>
        </w:p>
        <w:p w14:paraId="61980D3E" w14:textId="77777777" w:rsidR="00040893" w:rsidRDefault="00040893">
          <w:pPr>
            <w:pStyle w:val="Inhopg2"/>
            <w:rPr>
              <w:noProof/>
            </w:rPr>
          </w:pPr>
          <w:hyperlink w:anchor="_Toc489351700" w:history="1">
            <w:r w:rsidRPr="008579ED">
              <w:rPr>
                <w:rStyle w:val="Hyperlink"/>
                <w:noProof/>
              </w:rPr>
              <w:t>3.13</w:t>
            </w:r>
            <w:r>
              <w:rPr>
                <w:noProof/>
              </w:rPr>
              <w:tab/>
            </w:r>
            <w:r w:rsidRPr="008579ED">
              <w:rPr>
                <w:rStyle w:val="Hyperlink"/>
                <w:rFonts w:ascii="Calibri" w:hAnsi="Calibri"/>
                <w:noProof/>
              </w:rPr>
              <w:t>Objecttype VERGADERING</w:t>
            </w:r>
            <w:r>
              <w:rPr>
                <w:noProof/>
                <w:webHidden/>
              </w:rPr>
              <w:tab/>
            </w:r>
            <w:r>
              <w:rPr>
                <w:noProof/>
                <w:webHidden/>
              </w:rPr>
              <w:fldChar w:fldCharType="begin"/>
            </w:r>
            <w:r>
              <w:rPr>
                <w:noProof/>
                <w:webHidden/>
              </w:rPr>
              <w:instrText xml:space="preserve"> PAGEREF _Toc489351700 \h </w:instrText>
            </w:r>
            <w:r>
              <w:rPr>
                <w:noProof/>
                <w:webHidden/>
              </w:rPr>
            </w:r>
            <w:r>
              <w:rPr>
                <w:noProof/>
                <w:webHidden/>
              </w:rPr>
              <w:fldChar w:fldCharType="separate"/>
            </w:r>
            <w:r>
              <w:rPr>
                <w:noProof/>
                <w:webHidden/>
              </w:rPr>
              <w:t>27</w:t>
            </w:r>
            <w:r>
              <w:rPr>
                <w:noProof/>
                <w:webHidden/>
              </w:rPr>
              <w:fldChar w:fldCharType="end"/>
            </w:r>
          </w:hyperlink>
        </w:p>
        <w:p w14:paraId="2140DD84" w14:textId="77777777" w:rsidR="00040893" w:rsidRDefault="00040893">
          <w:pPr>
            <w:pStyle w:val="Inhopg2"/>
            <w:rPr>
              <w:noProof/>
            </w:rPr>
          </w:pPr>
          <w:hyperlink w:anchor="_Toc489351701" w:history="1">
            <w:r w:rsidRPr="008579ED">
              <w:rPr>
                <w:rStyle w:val="Hyperlink"/>
                <w:noProof/>
              </w:rPr>
              <w:t>3.14</w:t>
            </w:r>
            <w:r>
              <w:rPr>
                <w:noProof/>
              </w:rPr>
              <w:tab/>
            </w:r>
            <w:r w:rsidRPr="008579ED">
              <w:rPr>
                <w:rStyle w:val="Hyperlink"/>
                <w:rFonts w:ascii="Calibri" w:hAnsi="Calibri"/>
                <w:noProof/>
              </w:rPr>
              <w:t>Objecttype VERGADERSTUK</w:t>
            </w:r>
            <w:r>
              <w:rPr>
                <w:noProof/>
                <w:webHidden/>
              </w:rPr>
              <w:tab/>
            </w:r>
            <w:r>
              <w:rPr>
                <w:noProof/>
                <w:webHidden/>
              </w:rPr>
              <w:fldChar w:fldCharType="begin"/>
            </w:r>
            <w:r>
              <w:rPr>
                <w:noProof/>
                <w:webHidden/>
              </w:rPr>
              <w:instrText xml:space="preserve"> PAGEREF _Toc489351701 \h </w:instrText>
            </w:r>
            <w:r>
              <w:rPr>
                <w:noProof/>
                <w:webHidden/>
              </w:rPr>
            </w:r>
            <w:r>
              <w:rPr>
                <w:noProof/>
                <w:webHidden/>
              </w:rPr>
              <w:fldChar w:fldCharType="separate"/>
            </w:r>
            <w:r>
              <w:rPr>
                <w:noProof/>
                <w:webHidden/>
              </w:rPr>
              <w:t>28</w:t>
            </w:r>
            <w:r>
              <w:rPr>
                <w:noProof/>
                <w:webHidden/>
              </w:rPr>
              <w:fldChar w:fldCharType="end"/>
            </w:r>
          </w:hyperlink>
        </w:p>
        <w:p w14:paraId="507ED895" w14:textId="77777777" w:rsidR="00040893" w:rsidRDefault="00040893">
          <w:pPr>
            <w:pStyle w:val="Inhopg2"/>
            <w:rPr>
              <w:noProof/>
            </w:rPr>
          </w:pPr>
          <w:hyperlink w:anchor="_Toc489351702" w:history="1">
            <w:r w:rsidRPr="008579ED">
              <w:rPr>
                <w:rStyle w:val="Hyperlink"/>
                <w:noProof/>
              </w:rPr>
              <w:t>3.15</w:t>
            </w:r>
            <w:r>
              <w:rPr>
                <w:noProof/>
              </w:rPr>
              <w:tab/>
            </w:r>
            <w:r w:rsidRPr="008579ED">
              <w:rPr>
                <w:rStyle w:val="Hyperlink"/>
                <w:rFonts w:ascii="Calibri" w:hAnsi="Calibri"/>
                <w:noProof/>
              </w:rPr>
              <w:t>Objecttype VOORSTEL</w:t>
            </w:r>
            <w:r>
              <w:rPr>
                <w:noProof/>
                <w:webHidden/>
              </w:rPr>
              <w:tab/>
            </w:r>
            <w:r>
              <w:rPr>
                <w:noProof/>
                <w:webHidden/>
              </w:rPr>
              <w:fldChar w:fldCharType="begin"/>
            </w:r>
            <w:r>
              <w:rPr>
                <w:noProof/>
                <w:webHidden/>
              </w:rPr>
              <w:instrText xml:space="preserve"> PAGEREF _Toc489351702 \h </w:instrText>
            </w:r>
            <w:r>
              <w:rPr>
                <w:noProof/>
                <w:webHidden/>
              </w:rPr>
            </w:r>
            <w:r>
              <w:rPr>
                <w:noProof/>
                <w:webHidden/>
              </w:rPr>
              <w:fldChar w:fldCharType="separate"/>
            </w:r>
            <w:r>
              <w:rPr>
                <w:noProof/>
                <w:webHidden/>
              </w:rPr>
              <w:t>30</w:t>
            </w:r>
            <w:r>
              <w:rPr>
                <w:noProof/>
                <w:webHidden/>
              </w:rPr>
              <w:fldChar w:fldCharType="end"/>
            </w:r>
          </w:hyperlink>
        </w:p>
        <w:p w14:paraId="2D47BED8" w14:textId="77777777" w:rsidR="00040893" w:rsidRDefault="00040893">
          <w:pPr>
            <w:pStyle w:val="Inhopg2"/>
            <w:rPr>
              <w:noProof/>
            </w:rPr>
          </w:pPr>
          <w:hyperlink w:anchor="_Toc489351703" w:history="1">
            <w:r w:rsidRPr="008579ED">
              <w:rPr>
                <w:rStyle w:val="Hyperlink"/>
                <w:noProof/>
              </w:rPr>
              <w:t>3.16</w:t>
            </w:r>
            <w:r>
              <w:rPr>
                <w:noProof/>
              </w:rPr>
              <w:tab/>
            </w:r>
            <w:r w:rsidRPr="008579ED">
              <w:rPr>
                <w:rStyle w:val="Hyperlink"/>
                <w:rFonts w:ascii="Calibri" w:hAnsi="Calibri"/>
                <w:noProof/>
              </w:rPr>
              <w:t>Objecttype VRAAG</w:t>
            </w:r>
            <w:r>
              <w:rPr>
                <w:noProof/>
                <w:webHidden/>
              </w:rPr>
              <w:tab/>
            </w:r>
            <w:r>
              <w:rPr>
                <w:noProof/>
                <w:webHidden/>
              </w:rPr>
              <w:fldChar w:fldCharType="begin"/>
            </w:r>
            <w:r>
              <w:rPr>
                <w:noProof/>
                <w:webHidden/>
              </w:rPr>
              <w:instrText xml:space="preserve"> PAGEREF _Toc489351703 \h </w:instrText>
            </w:r>
            <w:r>
              <w:rPr>
                <w:noProof/>
                <w:webHidden/>
              </w:rPr>
            </w:r>
            <w:r>
              <w:rPr>
                <w:noProof/>
                <w:webHidden/>
              </w:rPr>
              <w:fldChar w:fldCharType="separate"/>
            </w:r>
            <w:r>
              <w:rPr>
                <w:noProof/>
                <w:webHidden/>
              </w:rPr>
              <w:t>31</w:t>
            </w:r>
            <w:r>
              <w:rPr>
                <w:noProof/>
                <w:webHidden/>
              </w:rPr>
              <w:fldChar w:fldCharType="end"/>
            </w:r>
          </w:hyperlink>
        </w:p>
        <w:p w14:paraId="347141D5" w14:textId="77777777" w:rsidR="00040893" w:rsidRDefault="00040893">
          <w:pPr>
            <w:pStyle w:val="Inhopg2"/>
            <w:rPr>
              <w:noProof/>
            </w:rPr>
          </w:pPr>
          <w:hyperlink w:anchor="_Toc489351704" w:history="1">
            <w:r w:rsidRPr="008579ED">
              <w:rPr>
                <w:rStyle w:val="Hyperlink"/>
                <w:noProof/>
              </w:rPr>
              <w:t>3.17</w:t>
            </w:r>
            <w:r>
              <w:rPr>
                <w:noProof/>
              </w:rPr>
              <w:tab/>
            </w:r>
            <w:r w:rsidRPr="008579ED">
              <w:rPr>
                <w:rStyle w:val="Hyperlink"/>
                <w:rFonts w:ascii="Calibri" w:hAnsi="Calibri"/>
                <w:noProof/>
              </w:rPr>
              <w:t>Objecttype_proxy ZAAK</w:t>
            </w:r>
            <w:r>
              <w:rPr>
                <w:noProof/>
                <w:webHidden/>
              </w:rPr>
              <w:tab/>
            </w:r>
            <w:r>
              <w:rPr>
                <w:noProof/>
                <w:webHidden/>
              </w:rPr>
              <w:fldChar w:fldCharType="begin"/>
            </w:r>
            <w:r>
              <w:rPr>
                <w:noProof/>
                <w:webHidden/>
              </w:rPr>
              <w:instrText xml:space="preserve"> PAGEREF _Toc489351704 \h </w:instrText>
            </w:r>
            <w:r>
              <w:rPr>
                <w:noProof/>
                <w:webHidden/>
              </w:rPr>
            </w:r>
            <w:r>
              <w:rPr>
                <w:noProof/>
                <w:webHidden/>
              </w:rPr>
              <w:fldChar w:fldCharType="separate"/>
            </w:r>
            <w:r>
              <w:rPr>
                <w:noProof/>
                <w:webHidden/>
              </w:rPr>
              <w:t>31</w:t>
            </w:r>
            <w:r>
              <w:rPr>
                <w:noProof/>
                <w:webHidden/>
              </w:rPr>
              <w:fldChar w:fldCharType="end"/>
            </w:r>
          </w:hyperlink>
        </w:p>
        <w:p w14:paraId="77F7484A" w14:textId="77777777" w:rsidR="00040893" w:rsidRDefault="00040893">
          <w:pPr>
            <w:pStyle w:val="Inhopg1"/>
            <w:rPr>
              <w:rFonts w:asciiTheme="minorHAnsi" w:eastAsiaTheme="minorEastAsia" w:hAnsiTheme="minorHAnsi" w:cstheme="minorBidi"/>
              <w:b w:val="0"/>
              <w:noProof/>
              <w:sz w:val="22"/>
              <w:szCs w:val="22"/>
            </w:rPr>
          </w:pPr>
          <w:hyperlink w:anchor="_Toc489351705" w:history="1">
            <w:r w:rsidRPr="008579ED">
              <w:rPr>
                <w:rStyle w:val="Hyperlink"/>
                <w:noProof/>
              </w:rPr>
              <w:t>4</w:t>
            </w:r>
            <w:r>
              <w:rPr>
                <w:rFonts w:asciiTheme="minorHAnsi" w:eastAsiaTheme="minorEastAsia" w:hAnsiTheme="minorHAnsi" w:cstheme="minorBidi"/>
                <w:b w:val="0"/>
                <w:noProof/>
                <w:sz w:val="22"/>
                <w:szCs w:val="22"/>
              </w:rPr>
              <w:tab/>
            </w:r>
            <w:r w:rsidRPr="008579ED">
              <w:rPr>
                <w:rStyle w:val="Hyperlink"/>
                <w:noProof/>
              </w:rPr>
              <w:t>Relatieklassen</w:t>
            </w:r>
            <w:r>
              <w:rPr>
                <w:noProof/>
                <w:webHidden/>
              </w:rPr>
              <w:tab/>
            </w:r>
            <w:r>
              <w:rPr>
                <w:noProof/>
                <w:webHidden/>
              </w:rPr>
              <w:fldChar w:fldCharType="begin"/>
            </w:r>
            <w:r>
              <w:rPr>
                <w:noProof/>
                <w:webHidden/>
              </w:rPr>
              <w:instrText xml:space="preserve"> PAGEREF _Toc489351705 \h </w:instrText>
            </w:r>
            <w:r>
              <w:rPr>
                <w:noProof/>
                <w:webHidden/>
              </w:rPr>
            </w:r>
            <w:r>
              <w:rPr>
                <w:noProof/>
                <w:webHidden/>
              </w:rPr>
              <w:fldChar w:fldCharType="separate"/>
            </w:r>
            <w:r>
              <w:rPr>
                <w:noProof/>
                <w:webHidden/>
              </w:rPr>
              <w:t>33</w:t>
            </w:r>
            <w:r>
              <w:rPr>
                <w:noProof/>
                <w:webHidden/>
              </w:rPr>
              <w:fldChar w:fldCharType="end"/>
            </w:r>
          </w:hyperlink>
        </w:p>
        <w:p w14:paraId="649D3CC3" w14:textId="77777777" w:rsidR="00040893" w:rsidRDefault="00040893">
          <w:pPr>
            <w:pStyle w:val="Inhopg2"/>
            <w:rPr>
              <w:noProof/>
            </w:rPr>
          </w:pPr>
          <w:hyperlink w:anchor="_Toc489351706" w:history="1">
            <w:r w:rsidRPr="008579ED">
              <w:rPr>
                <w:rStyle w:val="Hyperlink"/>
                <w:noProof/>
              </w:rPr>
              <w:t>4.1</w:t>
            </w:r>
            <w:r>
              <w:rPr>
                <w:noProof/>
              </w:rPr>
              <w:tab/>
            </w:r>
            <w:r w:rsidRPr="008579ED">
              <w:rPr>
                <w:rStyle w:val="Hyperlink"/>
                <w:noProof/>
              </w:rPr>
              <w:t>Relatieklasse AANWEZIGHEID VERGADERDEELNEMER</w:t>
            </w:r>
            <w:r>
              <w:rPr>
                <w:noProof/>
                <w:webHidden/>
              </w:rPr>
              <w:tab/>
            </w:r>
            <w:r>
              <w:rPr>
                <w:noProof/>
                <w:webHidden/>
              </w:rPr>
              <w:fldChar w:fldCharType="begin"/>
            </w:r>
            <w:r>
              <w:rPr>
                <w:noProof/>
                <w:webHidden/>
              </w:rPr>
              <w:instrText xml:space="preserve"> PAGEREF _Toc489351706 \h </w:instrText>
            </w:r>
            <w:r>
              <w:rPr>
                <w:noProof/>
                <w:webHidden/>
              </w:rPr>
            </w:r>
            <w:r>
              <w:rPr>
                <w:noProof/>
                <w:webHidden/>
              </w:rPr>
              <w:fldChar w:fldCharType="separate"/>
            </w:r>
            <w:r>
              <w:rPr>
                <w:noProof/>
                <w:webHidden/>
              </w:rPr>
              <w:t>33</w:t>
            </w:r>
            <w:r>
              <w:rPr>
                <w:noProof/>
                <w:webHidden/>
              </w:rPr>
              <w:fldChar w:fldCharType="end"/>
            </w:r>
          </w:hyperlink>
        </w:p>
        <w:p w14:paraId="7F30E4AB" w14:textId="77777777" w:rsidR="00040893" w:rsidRDefault="00040893">
          <w:pPr>
            <w:pStyle w:val="Inhopg2"/>
            <w:rPr>
              <w:noProof/>
            </w:rPr>
          </w:pPr>
          <w:hyperlink w:anchor="_Toc489351707" w:history="1">
            <w:r w:rsidRPr="008579ED">
              <w:rPr>
                <w:rStyle w:val="Hyperlink"/>
                <w:noProof/>
              </w:rPr>
              <w:t>4.2</w:t>
            </w:r>
            <w:r>
              <w:rPr>
                <w:noProof/>
              </w:rPr>
              <w:tab/>
            </w:r>
            <w:r w:rsidRPr="008579ED">
              <w:rPr>
                <w:rStyle w:val="Hyperlink"/>
                <w:rFonts w:ascii="Calibri" w:hAnsi="Calibri"/>
                <w:noProof/>
              </w:rPr>
              <w:t>Relatieklasse ACTIEVE VOORZITTERSCHAP</w:t>
            </w:r>
            <w:r>
              <w:rPr>
                <w:noProof/>
                <w:webHidden/>
              </w:rPr>
              <w:tab/>
            </w:r>
            <w:r>
              <w:rPr>
                <w:noProof/>
                <w:webHidden/>
              </w:rPr>
              <w:fldChar w:fldCharType="begin"/>
            </w:r>
            <w:r>
              <w:rPr>
                <w:noProof/>
                <w:webHidden/>
              </w:rPr>
              <w:instrText xml:space="preserve"> PAGEREF _Toc489351707 \h </w:instrText>
            </w:r>
            <w:r>
              <w:rPr>
                <w:noProof/>
                <w:webHidden/>
              </w:rPr>
            </w:r>
            <w:r>
              <w:rPr>
                <w:noProof/>
                <w:webHidden/>
              </w:rPr>
              <w:fldChar w:fldCharType="separate"/>
            </w:r>
            <w:r>
              <w:rPr>
                <w:noProof/>
                <w:webHidden/>
              </w:rPr>
              <w:t>33</w:t>
            </w:r>
            <w:r>
              <w:rPr>
                <w:noProof/>
                <w:webHidden/>
              </w:rPr>
              <w:fldChar w:fldCharType="end"/>
            </w:r>
          </w:hyperlink>
        </w:p>
        <w:p w14:paraId="11C1808A" w14:textId="77777777" w:rsidR="00040893" w:rsidRDefault="00040893">
          <w:pPr>
            <w:pStyle w:val="Inhopg2"/>
            <w:rPr>
              <w:noProof/>
            </w:rPr>
          </w:pPr>
          <w:hyperlink w:anchor="_Toc489351708" w:history="1">
            <w:r w:rsidRPr="008579ED">
              <w:rPr>
                <w:rStyle w:val="Hyperlink"/>
                <w:noProof/>
              </w:rPr>
              <w:t>4.3</w:t>
            </w:r>
            <w:r>
              <w:rPr>
                <w:noProof/>
              </w:rPr>
              <w:tab/>
            </w:r>
            <w:r w:rsidRPr="008579ED">
              <w:rPr>
                <w:rStyle w:val="Hyperlink"/>
                <w:rFonts w:ascii="Calibri" w:hAnsi="Calibri"/>
                <w:noProof/>
              </w:rPr>
              <w:t>Relatieklasse FRACTIE LIDMAATSCHAP</w:t>
            </w:r>
            <w:r>
              <w:rPr>
                <w:noProof/>
                <w:webHidden/>
              </w:rPr>
              <w:tab/>
            </w:r>
            <w:r>
              <w:rPr>
                <w:noProof/>
                <w:webHidden/>
              </w:rPr>
              <w:fldChar w:fldCharType="begin"/>
            </w:r>
            <w:r>
              <w:rPr>
                <w:noProof/>
                <w:webHidden/>
              </w:rPr>
              <w:instrText xml:space="preserve"> PAGEREF _Toc489351708 \h </w:instrText>
            </w:r>
            <w:r>
              <w:rPr>
                <w:noProof/>
                <w:webHidden/>
              </w:rPr>
            </w:r>
            <w:r>
              <w:rPr>
                <w:noProof/>
                <w:webHidden/>
              </w:rPr>
              <w:fldChar w:fldCharType="separate"/>
            </w:r>
            <w:r>
              <w:rPr>
                <w:noProof/>
                <w:webHidden/>
              </w:rPr>
              <w:t>34</w:t>
            </w:r>
            <w:r>
              <w:rPr>
                <w:noProof/>
                <w:webHidden/>
              </w:rPr>
              <w:fldChar w:fldCharType="end"/>
            </w:r>
          </w:hyperlink>
        </w:p>
        <w:p w14:paraId="476CF0E5" w14:textId="77777777" w:rsidR="00040893" w:rsidRDefault="00040893">
          <w:pPr>
            <w:pStyle w:val="Inhopg2"/>
            <w:rPr>
              <w:noProof/>
            </w:rPr>
          </w:pPr>
          <w:hyperlink w:anchor="_Toc489351709" w:history="1">
            <w:r w:rsidRPr="008579ED">
              <w:rPr>
                <w:rStyle w:val="Hyperlink"/>
                <w:noProof/>
              </w:rPr>
              <w:t>4.4</w:t>
            </w:r>
            <w:r>
              <w:rPr>
                <w:noProof/>
              </w:rPr>
              <w:tab/>
            </w:r>
            <w:r w:rsidRPr="008579ED">
              <w:rPr>
                <w:rStyle w:val="Hyperlink"/>
                <w:rFonts w:ascii="Calibri" w:hAnsi="Calibri"/>
                <w:noProof/>
              </w:rPr>
              <w:t>Relatieklasse FRACTIE STEM</w:t>
            </w:r>
            <w:r>
              <w:rPr>
                <w:noProof/>
                <w:webHidden/>
              </w:rPr>
              <w:tab/>
            </w:r>
            <w:r>
              <w:rPr>
                <w:noProof/>
                <w:webHidden/>
              </w:rPr>
              <w:fldChar w:fldCharType="begin"/>
            </w:r>
            <w:r>
              <w:rPr>
                <w:noProof/>
                <w:webHidden/>
              </w:rPr>
              <w:instrText xml:space="preserve"> PAGEREF _Toc489351709 \h </w:instrText>
            </w:r>
            <w:r>
              <w:rPr>
                <w:noProof/>
                <w:webHidden/>
              </w:rPr>
            </w:r>
            <w:r>
              <w:rPr>
                <w:noProof/>
                <w:webHidden/>
              </w:rPr>
              <w:fldChar w:fldCharType="separate"/>
            </w:r>
            <w:r>
              <w:rPr>
                <w:noProof/>
                <w:webHidden/>
              </w:rPr>
              <w:t>34</w:t>
            </w:r>
            <w:r>
              <w:rPr>
                <w:noProof/>
                <w:webHidden/>
              </w:rPr>
              <w:fldChar w:fldCharType="end"/>
            </w:r>
          </w:hyperlink>
        </w:p>
        <w:p w14:paraId="396254F6" w14:textId="77777777" w:rsidR="00040893" w:rsidRDefault="00040893">
          <w:pPr>
            <w:pStyle w:val="Inhopg2"/>
            <w:rPr>
              <w:noProof/>
            </w:rPr>
          </w:pPr>
          <w:hyperlink w:anchor="_Toc489351710" w:history="1">
            <w:r w:rsidRPr="008579ED">
              <w:rPr>
                <w:rStyle w:val="Hyperlink"/>
                <w:noProof/>
              </w:rPr>
              <w:t>4.5</w:t>
            </w:r>
            <w:r>
              <w:rPr>
                <w:noProof/>
              </w:rPr>
              <w:tab/>
            </w:r>
            <w:r w:rsidRPr="008579ED">
              <w:rPr>
                <w:rStyle w:val="Hyperlink"/>
                <w:rFonts w:ascii="Calibri" w:hAnsi="Calibri"/>
                <w:noProof/>
              </w:rPr>
              <w:t>Relatieklasse GREMIUM LIDMAATSCHAP</w:t>
            </w:r>
            <w:r>
              <w:rPr>
                <w:noProof/>
                <w:webHidden/>
              </w:rPr>
              <w:tab/>
            </w:r>
            <w:r>
              <w:rPr>
                <w:noProof/>
                <w:webHidden/>
              </w:rPr>
              <w:fldChar w:fldCharType="begin"/>
            </w:r>
            <w:r>
              <w:rPr>
                <w:noProof/>
                <w:webHidden/>
              </w:rPr>
              <w:instrText xml:space="preserve"> PAGEREF _Toc489351710 \h </w:instrText>
            </w:r>
            <w:r>
              <w:rPr>
                <w:noProof/>
                <w:webHidden/>
              </w:rPr>
            </w:r>
            <w:r>
              <w:rPr>
                <w:noProof/>
                <w:webHidden/>
              </w:rPr>
              <w:fldChar w:fldCharType="separate"/>
            </w:r>
            <w:r>
              <w:rPr>
                <w:noProof/>
                <w:webHidden/>
              </w:rPr>
              <w:t>35</w:t>
            </w:r>
            <w:r>
              <w:rPr>
                <w:noProof/>
                <w:webHidden/>
              </w:rPr>
              <w:fldChar w:fldCharType="end"/>
            </w:r>
          </w:hyperlink>
        </w:p>
        <w:p w14:paraId="0C623E0F" w14:textId="77777777" w:rsidR="00040893" w:rsidRDefault="00040893">
          <w:pPr>
            <w:pStyle w:val="Inhopg2"/>
            <w:rPr>
              <w:noProof/>
            </w:rPr>
          </w:pPr>
          <w:hyperlink w:anchor="_Toc489351711" w:history="1">
            <w:r w:rsidRPr="008579ED">
              <w:rPr>
                <w:rStyle w:val="Hyperlink"/>
                <w:noProof/>
              </w:rPr>
              <w:t>4.6</w:t>
            </w:r>
            <w:r>
              <w:rPr>
                <w:noProof/>
              </w:rPr>
              <w:tab/>
            </w:r>
            <w:r w:rsidRPr="008579ED">
              <w:rPr>
                <w:rStyle w:val="Hyperlink"/>
                <w:rFonts w:ascii="Calibri" w:hAnsi="Calibri"/>
                <w:noProof/>
              </w:rPr>
              <w:t>Relatieklasse STEM</w:t>
            </w:r>
            <w:r>
              <w:rPr>
                <w:noProof/>
                <w:webHidden/>
              </w:rPr>
              <w:tab/>
            </w:r>
            <w:r>
              <w:rPr>
                <w:noProof/>
                <w:webHidden/>
              </w:rPr>
              <w:fldChar w:fldCharType="begin"/>
            </w:r>
            <w:r>
              <w:rPr>
                <w:noProof/>
                <w:webHidden/>
              </w:rPr>
              <w:instrText xml:space="preserve"> PAGEREF _Toc489351711 \h </w:instrText>
            </w:r>
            <w:r>
              <w:rPr>
                <w:noProof/>
                <w:webHidden/>
              </w:rPr>
            </w:r>
            <w:r>
              <w:rPr>
                <w:noProof/>
                <w:webHidden/>
              </w:rPr>
              <w:fldChar w:fldCharType="separate"/>
            </w:r>
            <w:r>
              <w:rPr>
                <w:noProof/>
                <w:webHidden/>
              </w:rPr>
              <w:t>35</w:t>
            </w:r>
            <w:r>
              <w:rPr>
                <w:noProof/>
                <w:webHidden/>
              </w:rPr>
              <w:fldChar w:fldCharType="end"/>
            </w:r>
          </w:hyperlink>
        </w:p>
        <w:p w14:paraId="2FF36D03" w14:textId="77777777" w:rsidR="00040893" w:rsidRDefault="00040893">
          <w:pPr>
            <w:pStyle w:val="Inhopg1"/>
            <w:rPr>
              <w:rFonts w:asciiTheme="minorHAnsi" w:eastAsiaTheme="minorEastAsia" w:hAnsiTheme="minorHAnsi" w:cstheme="minorBidi"/>
              <w:b w:val="0"/>
              <w:noProof/>
              <w:sz w:val="22"/>
              <w:szCs w:val="22"/>
            </w:rPr>
          </w:pPr>
          <w:hyperlink w:anchor="_Toc489351712" w:history="1">
            <w:r w:rsidRPr="008579ED">
              <w:rPr>
                <w:rStyle w:val="Hyperlink"/>
                <w:noProof/>
              </w:rPr>
              <w:t>5</w:t>
            </w:r>
            <w:r>
              <w:rPr>
                <w:rFonts w:asciiTheme="minorHAnsi" w:eastAsiaTheme="minorEastAsia" w:hAnsiTheme="minorHAnsi" w:cstheme="minorBidi"/>
                <w:b w:val="0"/>
                <w:noProof/>
                <w:sz w:val="22"/>
                <w:szCs w:val="22"/>
              </w:rPr>
              <w:tab/>
            </w:r>
            <w:r w:rsidRPr="008579ED">
              <w:rPr>
                <w:rStyle w:val="Hyperlink"/>
                <w:noProof/>
              </w:rPr>
              <w:t>Referentielijsten</w:t>
            </w:r>
            <w:r>
              <w:rPr>
                <w:noProof/>
                <w:webHidden/>
              </w:rPr>
              <w:tab/>
            </w:r>
            <w:r>
              <w:rPr>
                <w:noProof/>
                <w:webHidden/>
              </w:rPr>
              <w:fldChar w:fldCharType="begin"/>
            </w:r>
            <w:r>
              <w:rPr>
                <w:noProof/>
                <w:webHidden/>
              </w:rPr>
              <w:instrText xml:space="preserve"> PAGEREF _Toc489351712 \h </w:instrText>
            </w:r>
            <w:r>
              <w:rPr>
                <w:noProof/>
                <w:webHidden/>
              </w:rPr>
            </w:r>
            <w:r>
              <w:rPr>
                <w:noProof/>
                <w:webHidden/>
              </w:rPr>
              <w:fldChar w:fldCharType="separate"/>
            </w:r>
            <w:r>
              <w:rPr>
                <w:noProof/>
                <w:webHidden/>
              </w:rPr>
              <w:t>36</w:t>
            </w:r>
            <w:r>
              <w:rPr>
                <w:noProof/>
                <w:webHidden/>
              </w:rPr>
              <w:fldChar w:fldCharType="end"/>
            </w:r>
          </w:hyperlink>
        </w:p>
        <w:p w14:paraId="28A9E256" w14:textId="77777777" w:rsidR="00040893" w:rsidRDefault="00040893">
          <w:pPr>
            <w:pStyle w:val="Inhopg2"/>
            <w:rPr>
              <w:noProof/>
            </w:rPr>
          </w:pPr>
          <w:hyperlink w:anchor="_Toc489351713" w:history="1">
            <w:r w:rsidRPr="008579ED">
              <w:rPr>
                <w:rStyle w:val="Hyperlink"/>
                <w:noProof/>
              </w:rPr>
              <w:t>5.1</w:t>
            </w:r>
            <w:r>
              <w:rPr>
                <w:noProof/>
              </w:rPr>
              <w:tab/>
            </w:r>
            <w:r w:rsidRPr="008579ED">
              <w:rPr>
                <w:rStyle w:val="Hyperlink"/>
                <w:rFonts w:ascii="Calibri" w:hAnsi="Calibri"/>
                <w:noProof/>
              </w:rPr>
              <w:t>Referentielijst POLITIEKE PARTIJ</w:t>
            </w:r>
            <w:r>
              <w:rPr>
                <w:noProof/>
                <w:webHidden/>
              </w:rPr>
              <w:tab/>
            </w:r>
            <w:r>
              <w:rPr>
                <w:noProof/>
                <w:webHidden/>
              </w:rPr>
              <w:fldChar w:fldCharType="begin"/>
            </w:r>
            <w:r>
              <w:rPr>
                <w:noProof/>
                <w:webHidden/>
              </w:rPr>
              <w:instrText xml:space="preserve"> PAGEREF _Toc489351713 \h </w:instrText>
            </w:r>
            <w:r>
              <w:rPr>
                <w:noProof/>
                <w:webHidden/>
              </w:rPr>
            </w:r>
            <w:r>
              <w:rPr>
                <w:noProof/>
                <w:webHidden/>
              </w:rPr>
              <w:fldChar w:fldCharType="separate"/>
            </w:r>
            <w:r>
              <w:rPr>
                <w:noProof/>
                <w:webHidden/>
              </w:rPr>
              <w:t>36</w:t>
            </w:r>
            <w:r>
              <w:rPr>
                <w:noProof/>
                <w:webHidden/>
              </w:rPr>
              <w:fldChar w:fldCharType="end"/>
            </w:r>
          </w:hyperlink>
        </w:p>
        <w:p w14:paraId="185CB358" w14:textId="77777777" w:rsidR="00040893" w:rsidRDefault="00040893">
          <w:pPr>
            <w:pStyle w:val="Inhopg1"/>
            <w:rPr>
              <w:rFonts w:asciiTheme="minorHAnsi" w:eastAsiaTheme="minorEastAsia" w:hAnsiTheme="minorHAnsi" w:cstheme="minorBidi"/>
              <w:b w:val="0"/>
              <w:noProof/>
              <w:sz w:val="22"/>
              <w:szCs w:val="22"/>
            </w:rPr>
          </w:pPr>
          <w:hyperlink w:anchor="_Toc489351714" w:history="1">
            <w:r w:rsidRPr="008579ED">
              <w:rPr>
                <w:rStyle w:val="Hyperlink"/>
                <w:noProof/>
              </w:rPr>
              <w:t>6</w:t>
            </w:r>
            <w:r>
              <w:rPr>
                <w:rFonts w:asciiTheme="minorHAnsi" w:eastAsiaTheme="minorEastAsia" w:hAnsiTheme="minorHAnsi" w:cstheme="minorBidi"/>
                <w:b w:val="0"/>
                <w:noProof/>
                <w:sz w:val="22"/>
                <w:szCs w:val="22"/>
              </w:rPr>
              <w:tab/>
            </w:r>
            <w:r w:rsidRPr="008579ED">
              <w:rPr>
                <w:rStyle w:val="Hyperlink"/>
                <w:noProof/>
              </w:rPr>
              <w:t>Enumeratietypen</w:t>
            </w:r>
            <w:r>
              <w:rPr>
                <w:noProof/>
                <w:webHidden/>
              </w:rPr>
              <w:tab/>
            </w:r>
            <w:r>
              <w:rPr>
                <w:noProof/>
                <w:webHidden/>
              </w:rPr>
              <w:fldChar w:fldCharType="begin"/>
            </w:r>
            <w:r>
              <w:rPr>
                <w:noProof/>
                <w:webHidden/>
              </w:rPr>
              <w:instrText xml:space="preserve"> PAGEREF _Toc489351714 \h </w:instrText>
            </w:r>
            <w:r>
              <w:rPr>
                <w:noProof/>
                <w:webHidden/>
              </w:rPr>
            </w:r>
            <w:r>
              <w:rPr>
                <w:noProof/>
                <w:webHidden/>
              </w:rPr>
              <w:fldChar w:fldCharType="separate"/>
            </w:r>
            <w:r>
              <w:rPr>
                <w:noProof/>
                <w:webHidden/>
              </w:rPr>
              <w:t>37</w:t>
            </w:r>
            <w:r>
              <w:rPr>
                <w:noProof/>
                <w:webHidden/>
              </w:rPr>
              <w:fldChar w:fldCharType="end"/>
            </w:r>
          </w:hyperlink>
        </w:p>
        <w:p w14:paraId="3758EFFD" w14:textId="77777777" w:rsidR="00040893" w:rsidRDefault="00040893">
          <w:pPr>
            <w:pStyle w:val="Inhopg2"/>
            <w:rPr>
              <w:noProof/>
            </w:rPr>
          </w:pPr>
          <w:hyperlink w:anchor="_Toc489351715" w:history="1">
            <w:r w:rsidRPr="008579ED">
              <w:rPr>
                <w:rStyle w:val="Hyperlink"/>
                <w:noProof/>
              </w:rPr>
              <w:t>6.1</w:t>
            </w:r>
            <w:r>
              <w:rPr>
                <w:noProof/>
              </w:rPr>
              <w:tab/>
            </w:r>
            <w:r w:rsidRPr="008579ED">
              <w:rPr>
                <w:rStyle w:val="Hyperlink"/>
                <w:noProof/>
              </w:rPr>
              <w:t>Enumeratie besluitResultaat</w:t>
            </w:r>
            <w:r>
              <w:rPr>
                <w:noProof/>
                <w:webHidden/>
              </w:rPr>
              <w:tab/>
            </w:r>
            <w:r>
              <w:rPr>
                <w:noProof/>
                <w:webHidden/>
              </w:rPr>
              <w:fldChar w:fldCharType="begin"/>
            </w:r>
            <w:r>
              <w:rPr>
                <w:noProof/>
                <w:webHidden/>
              </w:rPr>
              <w:instrText xml:space="preserve"> PAGEREF _Toc489351715 \h </w:instrText>
            </w:r>
            <w:r>
              <w:rPr>
                <w:noProof/>
                <w:webHidden/>
              </w:rPr>
            </w:r>
            <w:r>
              <w:rPr>
                <w:noProof/>
                <w:webHidden/>
              </w:rPr>
              <w:fldChar w:fldCharType="separate"/>
            </w:r>
            <w:r>
              <w:rPr>
                <w:noProof/>
                <w:webHidden/>
              </w:rPr>
              <w:t>37</w:t>
            </w:r>
            <w:r>
              <w:rPr>
                <w:noProof/>
                <w:webHidden/>
              </w:rPr>
              <w:fldChar w:fldCharType="end"/>
            </w:r>
          </w:hyperlink>
        </w:p>
        <w:p w14:paraId="69FB9F83" w14:textId="77777777" w:rsidR="00040893" w:rsidRDefault="00040893">
          <w:pPr>
            <w:pStyle w:val="Inhopg2"/>
            <w:rPr>
              <w:noProof/>
            </w:rPr>
          </w:pPr>
          <w:hyperlink w:anchor="_Toc489351716" w:history="1">
            <w:r w:rsidRPr="008579ED">
              <w:rPr>
                <w:rStyle w:val="Hyperlink"/>
                <w:noProof/>
              </w:rPr>
              <w:t>6.2</w:t>
            </w:r>
            <w:r>
              <w:rPr>
                <w:noProof/>
              </w:rPr>
              <w:tab/>
            </w:r>
            <w:r w:rsidRPr="008579ED">
              <w:rPr>
                <w:rStyle w:val="Hyperlink"/>
                <w:noProof/>
              </w:rPr>
              <w:t>Enumeratie functieNaam</w:t>
            </w:r>
            <w:r>
              <w:rPr>
                <w:noProof/>
                <w:webHidden/>
              </w:rPr>
              <w:tab/>
            </w:r>
            <w:r>
              <w:rPr>
                <w:noProof/>
                <w:webHidden/>
              </w:rPr>
              <w:fldChar w:fldCharType="begin"/>
            </w:r>
            <w:r>
              <w:rPr>
                <w:noProof/>
                <w:webHidden/>
              </w:rPr>
              <w:instrText xml:space="preserve"> PAGEREF _Toc489351716 \h </w:instrText>
            </w:r>
            <w:r>
              <w:rPr>
                <w:noProof/>
                <w:webHidden/>
              </w:rPr>
            </w:r>
            <w:r>
              <w:rPr>
                <w:noProof/>
                <w:webHidden/>
              </w:rPr>
              <w:fldChar w:fldCharType="separate"/>
            </w:r>
            <w:r>
              <w:rPr>
                <w:noProof/>
                <w:webHidden/>
              </w:rPr>
              <w:t>37</w:t>
            </w:r>
            <w:r>
              <w:rPr>
                <w:noProof/>
                <w:webHidden/>
              </w:rPr>
              <w:fldChar w:fldCharType="end"/>
            </w:r>
          </w:hyperlink>
        </w:p>
        <w:p w14:paraId="7523664A" w14:textId="77777777" w:rsidR="00040893" w:rsidRDefault="00040893">
          <w:pPr>
            <w:pStyle w:val="Inhopg2"/>
            <w:rPr>
              <w:noProof/>
            </w:rPr>
          </w:pPr>
          <w:hyperlink w:anchor="_Toc489351717" w:history="1">
            <w:r w:rsidRPr="008579ED">
              <w:rPr>
                <w:rStyle w:val="Hyperlink"/>
                <w:noProof/>
              </w:rPr>
              <w:t>6.3</w:t>
            </w:r>
            <w:r>
              <w:rPr>
                <w:noProof/>
              </w:rPr>
              <w:tab/>
            </w:r>
            <w:r w:rsidRPr="008579ED">
              <w:rPr>
                <w:rStyle w:val="Hyperlink"/>
                <w:noProof/>
              </w:rPr>
              <w:t>Enumeratie gremiumSoort</w:t>
            </w:r>
            <w:r>
              <w:rPr>
                <w:noProof/>
                <w:webHidden/>
              </w:rPr>
              <w:tab/>
            </w:r>
            <w:r>
              <w:rPr>
                <w:noProof/>
                <w:webHidden/>
              </w:rPr>
              <w:fldChar w:fldCharType="begin"/>
            </w:r>
            <w:r>
              <w:rPr>
                <w:noProof/>
                <w:webHidden/>
              </w:rPr>
              <w:instrText xml:space="preserve"> PAGEREF _Toc489351717 \h </w:instrText>
            </w:r>
            <w:r>
              <w:rPr>
                <w:noProof/>
                <w:webHidden/>
              </w:rPr>
            </w:r>
            <w:r>
              <w:rPr>
                <w:noProof/>
                <w:webHidden/>
              </w:rPr>
              <w:fldChar w:fldCharType="separate"/>
            </w:r>
            <w:r>
              <w:rPr>
                <w:noProof/>
                <w:webHidden/>
              </w:rPr>
              <w:t>38</w:t>
            </w:r>
            <w:r>
              <w:rPr>
                <w:noProof/>
                <w:webHidden/>
              </w:rPr>
              <w:fldChar w:fldCharType="end"/>
            </w:r>
          </w:hyperlink>
        </w:p>
        <w:p w14:paraId="6A180ED4" w14:textId="77777777" w:rsidR="00040893" w:rsidRDefault="00040893">
          <w:pPr>
            <w:pStyle w:val="Inhopg2"/>
            <w:rPr>
              <w:noProof/>
            </w:rPr>
          </w:pPr>
          <w:hyperlink w:anchor="_Toc489351718" w:history="1">
            <w:r w:rsidRPr="008579ED">
              <w:rPr>
                <w:rStyle w:val="Hyperlink"/>
                <w:noProof/>
              </w:rPr>
              <w:t>6.4</w:t>
            </w:r>
            <w:r>
              <w:rPr>
                <w:noProof/>
              </w:rPr>
              <w:tab/>
            </w:r>
            <w:r w:rsidRPr="008579ED">
              <w:rPr>
                <w:rStyle w:val="Hyperlink"/>
                <w:noProof/>
              </w:rPr>
              <w:t>Enumeratie motieType</w:t>
            </w:r>
            <w:r>
              <w:rPr>
                <w:noProof/>
                <w:webHidden/>
              </w:rPr>
              <w:tab/>
            </w:r>
            <w:r>
              <w:rPr>
                <w:noProof/>
                <w:webHidden/>
              </w:rPr>
              <w:fldChar w:fldCharType="begin"/>
            </w:r>
            <w:r>
              <w:rPr>
                <w:noProof/>
                <w:webHidden/>
              </w:rPr>
              <w:instrText xml:space="preserve"> PAGEREF _Toc489351718 \h </w:instrText>
            </w:r>
            <w:r>
              <w:rPr>
                <w:noProof/>
                <w:webHidden/>
              </w:rPr>
            </w:r>
            <w:r>
              <w:rPr>
                <w:noProof/>
                <w:webHidden/>
              </w:rPr>
              <w:fldChar w:fldCharType="separate"/>
            </w:r>
            <w:r>
              <w:rPr>
                <w:noProof/>
                <w:webHidden/>
              </w:rPr>
              <w:t>38</w:t>
            </w:r>
            <w:r>
              <w:rPr>
                <w:noProof/>
                <w:webHidden/>
              </w:rPr>
              <w:fldChar w:fldCharType="end"/>
            </w:r>
          </w:hyperlink>
        </w:p>
        <w:p w14:paraId="37FDD539" w14:textId="77777777" w:rsidR="00040893" w:rsidRDefault="00040893">
          <w:pPr>
            <w:pStyle w:val="Inhopg2"/>
            <w:rPr>
              <w:noProof/>
            </w:rPr>
          </w:pPr>
          <w:hyperlink w:anchor="_Toc489351719" w:history="1">
            <w:r w:rsidRPr="008579ED">
              <w:rPr>
                <w:rStyle w:val="Hyperlink"/>
                <w:noProof/>
              </w:rPr>
              <w:t>6.5</w:t>
            </w:r>
            <w:r>
              <w:rPr>
                <w:noProof/>
              </w:rPr>
              <w:tab/>
            </w:r>
            <w:r w:rsidRPr="008579ED">
              <w:rPr>
                <w:rStyle w:val="Hyperlink"/>
                <w:noProof/>
              </w:rPr>
              <w:t>Enumeratie stemKeuze</w:t>
            </w:r>
            <w:r>
              <w:rPr>
                <w:noProof/>
                <w:webHidden/>
              </w:rPr>
              <w:tab/>
            </w:r>
            <w:r>
              <w:rPr>
                <w:noProof/>
                <w:webHidden/>
              </w:rPr>
              <w:fldChar w:fldCharType="begin"/>
            </w:r>
            <w:r>
              <w:rPr>
                <w:noProof/>
                <w:webHidden/>
              </w:rPr>
              <w:instrText xml:space="preserve"> PAGEREF _Toc489351719 \h </w:instrText>
            </w:r>
            <w:r>
              <w:rPr>
                <w:noProof/>
                <w:webHidden/>
              </w:rPr>
            </w:r>
            <w:r>
              <w:rPr>
                <w:noProof/>
                <w:webHidden/>
              </w:rPr>
              <w:fldChar w:fldCharType="separate"/>
            </w:r>
            <w:r>
              <w:rPr>
                <w:noProof/>
                <w:webHidden/>
              </w:rPr>
              <w:t>38</w:t>
            </w:r>
            <w:r>
              <w:rPr>
                <w:noProof/>
                <w:webHidden/>
              </w:rPr>
              <w:fldChar w:fldCharType="end"/>
            </w:r>
          </w:hyperlink>
        </w:p>
        <w:p w14:paraId="1FE9CF5D" w14:textId="77777777" w:rsidR="00040893" w:rsidRDefault="00040893">
          <w:pPr>
            <w:pStyle w:val="Inhopg2"/>
            <w:rPr>
              <w:noProof/>
            </w:rPr>
          </w:pPr>
          <w:hyperlink w:anchor="_Toc489351720" w:history="1">
            <w:r w:rsidRPr="008579ED">
              <w:rPr>
                <w:rStyle w:val="Hyperlink"/>
                <w:noProof/>
              </w:rPr>
              <w:t>6.6</w:t>
            </w:r>
            <w:r>
              <w:rPr>
                <w:noProof/>
              </w:rPr>
              <w:tab/>
            </w:r>
            <w:r w:rsidRPr="008579ED">
              <w:rPr>
                <w:rStyle w:val="Hyperlink"/>
                <w:noProof/>
              </w:rPr>
              <w:t>Enumeratie stemmingResultaat</w:t>
            </w:r>
            <w:r>
              <w:rPr>
                <w:noProof/>
                <w:webHidden/>
              </w:rPr>
              <w:tab/>
            </w:r>
            <w:r>
              <w:rPr>
                <w:noProof/>
                <w:webHidden/>
              </w:rPr>
              <w:fldChar w:fldCharType="begin"/>
            </w:r>
            <w:r>
              <w:rPr>
                <w:noProof/>
                <w:webHidden/>
              </w:rPr>
              <w:instrText xml:space="preserve"> PAGEREF _Toc489351720 \h </w:instrText>
            </w:r>
            <w:r>
              <w:rPr>
                <w:noProof/>
                <w:webHidden/>
              </w:rPr>
            </w:r>
            <w:r>
              <w:rPr>
                <w:noProof/>
                <w:webHidden/>
              </w:rPr>
              <w:fldChar w:fldCharType="separate"/>
            </w:r>
            <w:r>
              <w:rPr>
                <w:noProof/>
                <w:webHidden/>
              </w:rPr>
              <w:t>39</w:t>
            </w:r>
            <w:r>
              <w:rPr>
                <w:noProof/>
                <w:webHidden/>
              </w:rPr>
              <w:fldChar w:fldCharType="end"/>
            </w:r>
          </w:hyperlink>
        </w:p>
        <w:p w14:paraId="67C4EC96" w14:textId="77777777" w:rsidR="00040893" w:rsidRDefault="00040893">
          <w:pPr>
            <w:pStyle w:val="Inhopg2"/>
            <w:rPr>
              <w:noProof/>
            </w:rPr>
          </w:pPr>
          <w:hyperlink w:anchor="_Toc489351721" w:history="1">
            <w:r w:rsidRPr="008579ED">
              <w:rPr>
                <w:rStyle w:val="Hyperlink"/>
                <w:noProof/>
              </w:rPr>
              <w:t>6.7</w:t>
            </w:r>
            <w:r>
              <w:rPr>
                <w:noProof/>
              </w:rPr>
              <w:tab/>
            </w:r>
            <w:r w:rsidRPr="008579ED">
              <w:rPr>
                <w:rStyle w:val="Hyperlink"/>
                <w:noProof/>
              </w:rPr>
              <w:t>Enumeratie stemmingsType</w:t>
            </w:r>
            <w:r>
              <w:rPr>
                <w:noProof/>
                <w:webHidden/>
              </w:rPr>
              <w:tab/>
            </w:r>
            <w:r>
              <w:rPr>
                <w:noProof/>
                <w:webHidden/>
              </w:rPr>
              <w:fldChar w:fldCharType="begin"/>
            </w:r>
            <w:r>
              <w:rPr>
                <w:noProof/>
                <w:webHidden/>
              </w:rPr>
              <w:instrText xml:space="preserve"> PAGEREF _Toc489351721 \h </w:instrText>
            </w:r>
            <w:r>
              <w:rPr>
                <w:noProof/>
                <w:webHidden/>
              </w:rPr>
            </w:r>
            <w:r>
              <w:rPr>
                <w:noProof/>
                <w:webHidden/>
              </w:rPr>
              <w:fldChar w:fldCharType="separate"/>
            </w:r>
            <w:r>
              <w:rPr>
                <w:noProof/>
                <w:webHidden/>
              </w:rPr>
              <w:t>39</w:t>
            </w:r>
            <w:r>
              <w:rPr>
                <w:noProof/>
                <w:webHidden/>
              </w:rPr>
              <w:fldChar w:fldCharType="end"/>
            </w:r>
          </w:hyperlink>
        </w:p>
        <w:p w14:paraId="08B5337A" w14:textId="77777777" w:rsidR="00040893" w:rsidRDefault="00040893">
          <w:pPr>
            <w:pStyle w:val="Inhopg2"/>
            <w:rPr>
              <w:noProof/>
            </w:rPr>
          </w:pPr>
          <w:hyperlink w:anchor="_Toc489351722" w:history="1">
            <w:r w:rsidRPr="008579ED">
              <w:rPr>
                <w:rStyle w:val="Hyperlink"/>
                <w:noProof/>
              </w:rPr>
              <w:t>6.8</w:t>
            </w:r>
            <w:r>
              <w:rPr>
                <w:noProof/>
              </w:rPr>
              <w:tab/>
            </w:r>
            <w:r w:rsidRPr="008579ED">
              <w:rPr>
                <w:rStyle w:val="Hyperlink"/>
                <w:noProof/>
              </w:rPr>
              <w:t>Enumeratie vergaderingStatus</w:t>
            </w:r>
            <w:r>
              <w:rPr>
                <w:noProof/>
                <w:webHidden/>
              </w:rPr>
              <w:tab/>
            </w:r>
            <w:r>
              <w:rPr>
                <w:noProof/>
                <w:webHidden/>
              </w:rPr>
              <w:fldChar w:fldCharType="begin"/>
            </w:r>
            <w:r>
              <w:rPr>
                <w:noProof/>
                <w:webHidden/>
              </w:rPr>
              <w:instrText xml:space="preserve"> PAGEREF _Toc489351722 \h </w:instrText>
            </w:r>
            <w:r>
              <w:rPr>
                <w:noProof/>
                <w:webHidden/>
              </w:rPr>
            </w:r>
            <w:r>
              <w:rPr>
                <w:noProof/>
                <w:webHidden/>
              </w:rPr>
              <w:fldChar w:fldCharType="separate"/>
            </w:r>
            <w:r>
              <w:rPr>
                <w:noProof/>
                <w:webHidden/>
              </w:rPr>
              <w:t>39</w:t>
            </w:r>
            <w:r>
              <w:rPr>
                <w:noProof/>
                <w:webHidden/>
              </w:rPr>
              <w:fldChar w:fldCharType="end"/>
            </w:r>
          </w:hyperlink>
        </w:p>
        <w:p w14:paraId="2A8481E6" w14:textId="77777777" w:rsidR="00040893" w:rsidRDefault="00040893">
          <w:pPr>
            <w:pStyle w:val="Inhopg2"/>
            <w:rPr>
              <w:noProof/>
            </w:rPr>
          </w:pPr>
          <w:hyperlink w:anchor="_Toc489351723" w:history="1">
            <w:r w:rsidRPr="008579ED">
              <w:rPr>
                <w:rStyle w:val="Hyperlink"/>
                <w:noProof/>
              </w:rPr>
              <w:t>6.9</w:t>
            </w:r>
            <w:r>
              <w:rPr>
                <w:noProof/>
              </w:rPr>
              <w:tab/>
            </w:r>
            <w:r w:rsidRPr="008579ED">
              <w:rPr>
                <w:rStyle w:val="Hyperlink"/>
                <w:noProof/>
              </w:rPr>
              <w:t>Enumeratie vergaderingsType</w:t>
            </w:r>
            <w:r>
              <w:rPr>
                <w:noProof/>
                <w:webHidden/>
              </w:rPr>
              <w:tab/>
            </w:r>
            <w:r>
              <w:rPr>
                <w:noProof/>
                <w:webHidden/>
              </w:rPr>
              <w:fldChar w:fldCharType="begin"/>
            </w:r>
            <w:r>
              <w:rPr>
                <w:noProof/>
                <w:webHidden/>
              </w:rPr>
              <w:instrText xml:space="preserve"> PAGEREF _Toc489351723 \h </w:instrText>
            </w:r>
            <w:r>
              <w:rPr>
                <w:noProof/>
                <w:webHidden/>
              </w:rPr>
            </w:r>
            <w:r>
              <w:rPr>
                <w:noProof/>
                <w:webHidden/>
              </w:rPr>
              <w:fldChar w:fldCharType="separate"/>
            </w:r>
            <w:r>
              <w:rPr>
                <w:noProof/>
                <w:webHidden/>
              </w:rPr>
              <w:t>39</w:t>
            </w:r>
            <w:r>
              <w:rPr>
                <w:noProof/>
                <w:webHidden/>
              </w:rPr>
              <w:fldChar w:fldCharType="end"/>
            </w:r>
          </w:hyperlink>
        </w:p>
        <w:p w14:paraId="4FFA9F0C" w14:textId="77777777" w:rsidR="006D39D5" w:rsidRDefault="006D39D5">
          <w:r>
            <w:rPr>
              <w:b/>
              <w:bCs/>
            </w:rPr>
            <w:fldChar w:fldCharType="end"/>
          </w:r>
        </w:p>
      </w:sdtContent>
    </w:sdt>
    <w:p w14:paraId="5CB47449" w14:textId="77777777" w:rsidR="00897055" w:rsidRPr="00F3704C" w:rsidRDefault="00897055" w:rsidP="00A14B69"/>
    <w:p w14:paraId="11DE0810" w14:textId="77777777" w:rsidR="008B7713" w:rsidRPr="006C0403" w:rsidRDefault="008B7713" w:rsidP="008B7713">
      <w:pPr>
        <w:rPr>
          <w:rFonts w:eastAsiaTheme="minorEastAsia"/>
        </w:rPr>
      </w:pPr>
    </w:p>
    <w:p w14:paraId="0DE804BD" w14:textId="77777777" w:rsidR="005D015D" w:rsidRPr="002E480C" w:rsidRDefault="001A611A" w:rsidP="00520125">
      <w:pPr>
        <w:pStyle w:val="Kop1"/>
      </w:pPr>
      <w:bookmarkStart w:id="2" w:name="_Toc430247443"/>
      <w:bookmarkStart w:id="3" w:name="_Toc484622411"/>
      <w:bookmarkStart w:id="4" w:name="_Toc184810009"/>
      <w:bookmarkStart w:id="5" w:name="_Toc489351673"/>
      <w:r>
        <w:lastRenderedPageBreak/>
        <w:t>Inleiding</w:t>
      </w:r>
      <w:bookmarkEnd w:id="2"/>
      <w:bookmarkEnd w:id="3"/>
      <w:bookmarkEnd w:id="5"/>
    </w:p>
    <w:p w14:paraId="190A7F9C" w14:textId="77777777" w:rsidR="006D1BF4" w:rsidRDefault="006D1BF4" w:rsidP="006D1BF4">
      <w:pPr>
        <w:pStyle w:val="Kop2"/>
      </w:pPr>
      <w:bookmarkStart w:id="6" w:name="_Toc484622412"/>
      <w:bookmarkStart w:id="7" w:name="_Toc489351674"/>
      <w:bookmarkEnd w:id="4"/>
      <w:r>
        <w:t>Achtergrond</w:t>
      </w:r>
      <w:bookmarkEnd w:id="6"/>
      <w:bookmarkEnd w:id="7"/>
    </w:p>
    <w:p w14:paraId="42CE38F2" w14:textId="77777777" w:rsidR="006D1BF4" w:rsidRDefault="006D1BF4" w:rsidP="006D1BF4">
      <w:r>
        <w:t xml:space="preserve">Open Raadsinformatie heeft als doel om gemeentelijke raadsinformatie, waaronder voorstellen, notulen, moties en stemuitslagen, op herbruikbare wijze als open data te ontsluiten. Dit maakt de raadsinformatie toegankelijker en vergroot de informatiepositie van raadsleden, journalisten, onderzoekers, belangenorganisaties en inwoners. Het vrijgeven van de raadsinformatie als open data maakt het mogelijk dat derden met de raadsinformatie toepassingen maken die de raadsinformatie op nieuwe innovatieve wijzen toegankelijk maken en daarmee de lokale democratie versterken. </w:t>
      </w:r>
    </w:p>
    <w:p w14:paraId="7C6B7B5F" w14:textId="77777777" w:rsidR="006D1BF4" w:rsidRDefault="006D1BF4" w:rsidP="006D1BF4"/>
    <w:p w14:paraId="4268D516" w14:textId="77777777" w:rsidR="006D1BF4" w:rsidRDefault="006D1BF4" w:rsidP="006D1BF4">
      <w:r>
        <w:t>Het traject richt naast begeleiding van gemeenten bij ontsluiting eveneens op technische vraagstukken rondom infrastructuur en metadatering om de maximale meerwaarde uit Open Raadsinformatie te halen.</w:t>
      </w:r>
    </w:p>
    <w:p w14:paraId="4AC38449" w14:textId="77777777" w:rsidR="006D1BF4" w:rsidRDefault="006D1BF4" w:rsidP="006D1BF4"/>
    <w:p w14:paraId="49B6AF73" w14:textId="77777777" w:rsidR="006D1BF4" w:rsidRPr="006D1BF4" w:rsidRDefault="006D1BF4" w:rsidP="006D1BF4">
      <w:pPr>
        <w:rPr>
          <w:b/>
        </w:rPr>
      </w:pPr>
      <w:r w:rsidRPr="006D1BF4">
        <w:rPr>
          <w:b/>
        </w:rPr>
        <w:t>Praktijkbeproeving</w:t>
      </w:r>
    </w:p>
    <w:p w14:paraId="00759AD5" w14:textId="77777777" w:rsidR="006D1BF4" w:rsidRDefault="006D1BF4" w:rsidP="006D1BF4">
      <w:r>
        <w:t>Open Raadsinformatie is na een succesvolle pilot in 2015 opgenomen in het Actieplan Open Overheid van het ministerie van Binnenlandse Zaken, met de VNG als actiehouder samen met Open State Foundation, gemeenten en het ministerie van Binnenlandse Zaken.</w:t>
      </w:r>
      <w:r>
        <w:rPr>
          <w:rStyle w:val="Voetnootmarkering"/>
        </w:rPr>
        <w:footnoteReference w:id="1"/>
      </w:r>
      <w:r>
        <w:t xml:space="preserve"> Dit heeft als gevolg gehad dat Open Raadsinformatie opgenomen is binnen de Digitale Agenda 2020 van VNG en KING. </w:t>
      </w:r>
    </w:p>
    <w:p w14:paraId="3AC19EDE" w14:textId="77777777" w:rsidR="006D1BF4" w:rsidRDefault="006D1BF4" w:rsidP="006D1BF4"/>
    <w:p w14:paraId="30F87B0D" w14:textId="77777777" w:rsidR="006D1BF4" w:rsidRDefault="006D1BF4" w:rsidP="006D1BF4">
      <w:r>
        <w:t>Open Raadsinformatie wordt nu uitgevoerd door KING en bevindt zich in de Praktijkbeproevingsfase. Tijdens deze fase begeleidt KING tien gemeenten van diverse grootte en met verschillende raadsinformatieleveranciers in het ontsluiten van hun raadsinformatie als open data. Daarbij is er ook aandacht voor het op een machine-leesbare wijze registreren van bijvoorbeeld stemuitslagen, presentielijsten en motieteksten.</w:t>
      </w:r>
    </w:p>
    <w:p w14:paraId="47955CD7" w14:textId="77777777" w:rsidR="006D1BF4" w:rsidRDefault="006D1BF4" w:rsidP="006D1BF4"/>
    <w:p w14:paraId="48178A02" w14:textId="77777777" w:rsidR="006D1BF4" w:rsidRPr="00CC36E0" w:rsidRDefault="006D1BF4" w:rsidP="006D1BF4">
      <w:r>
        <w:t>In het Actieplan Open Overheid is als resultaat benoemd: ‘</w:t>
      </w:r>
      <w:r w:rsidRPr="00CC36E0">
        <w:t>De ontwikkeling van een standaard waarlangs raadsinformatie als open data beschikbaar gesteld kan worden, op een dusdanige manier dat deze betrouwbaar, herbruikbaar en vergelijkbaar met andere data is.</w:t>
      </w:r>
      <w:r>
        <w:t xml:space="preserve">’. Binnen de Praktijkbeproeving wil KING zodoende ook werken aan een concept-standaard voor techniek en metadatering (semantiek) om raadsinformatie op een gestandaardiseerde en vergelijkbare wijze als open data te ontsluiten. </w:t>
      </w:r>
      <w:r w:rsidRPr="00CC36E0">
        <w:t xml:space="preserve"> </w:t>
      </w:r>
      <w:r w:rsidRPr="00CC36E0">
        <w:rPr>
          <w:rFonts w:ascii="MS Mincho" w:eastAsia="MS Mincho" w:hAnsi="MS Mincho" w:cs="MS Mincho"/>
        </w:rPr>
        <w:t> </w:t>
      </w:r>
    </w:p>
    <w:p w14:paraId="4A1649C4" w14:textId="77777777" w:rsidR="001A611A" w:rsidRPr="007F4E21" w:rsidRDefault="001A611A" w:rsidP="00EC05C9">
      <w:pPr>
        <w:pStyle w:val="Kop2"/>
      </w:pPr>
      <w:bookmarkStart w:id="8" w:name="_Toc387055056"/>
      <w:bookmarkStart w:id="9" w:name="_Toc430247444"/>
      <w:bookmarkStart w:id="10" w:name="_Toc484622413"/>
      <w:bookmarkStart w:id="11" w:name="_Toc489351675"/>
      <w:r w:rsidRPr="007F4E21">
        <w:t>Doel</w:t>
      </w:r>
      <w:bookmarkEnd w:id="8"/>
      <w:bookmarkEnd w:id="9"/>
      <w:bookmarkEnd w:id="10"/>
      <w:bookmarkEnd w:id="11"/>
    </w:p>
    <w:p w14:paraId="5418B247" w14:textId="77777777" w:rsidR="00CE56B2" w:rsidRDefault="006D1BF4" w:rsidP="00C02265">
      <w:r>
        <w:t xml:space="preserve">In dit rapport wordt het informatiemodel van Open Raadsinformatie </w:t>
      </w:r>
      <w:r w:rsidR="001A640D">
        <w:t xml:space="preserve">(ORI) </w:t>
      </w:r>
      <w:r>
        <w:t>beschreven.</w:t>
      </w:r>
      <w:r w:rsidR="001C1112">
        <w:t xml:space="preserve"> Het gaat hierbij om de semantiek en samenhang.</w:t>
      </w:r>
    </w:p>
    <w:p w14:paraId="234F5D29" w14:textId="77777777" w:rsidR="00906B92" w:rsidRDefault="00906B92" w:rsidP="00C02265"/>
    <w:p w14:paraId="36B5A4D1" w14:textId="77777777" w:rsidR="00906B92" w:rsidRDefault="00906B92" w:rsidP="00C02265"/>
    <w:p w14:paraId="5ACF03DB" w14:textId="77777777" w:rsidR="00906B92" w:rsidRDefault="00906B92" w:rsidP="00C02265"/>
    <w:p w14:paraId="527C31F9" w14:textId="77777777" w:rsidR="0027503C" w:rsidRPr="0027503C" w:rsidRDefault="0027503C" w:rsidP="0027503C">
      <w:pPr>
        <w:pStyle w:val="Kop2"/>
      </w:pPr>
      <w:bookmarkStart w:id="12" w:name="_Toc489351676"/>
      <w:r w:rsidRPr="0027503C">
        <w:lastRenderedPageBreak/>
        <w:t>Scope</w:t>
      </w:r>
      <w:bookmarkEnd w:id="12"/>
      <w:r w:rsidRPr="0027503C">
        <w:t xml:space="preserve"> </w:t>
      </w:r>
    </w:p>
    <w:p w14:paraId="0195F1AE" w14:textId="610606A8" w:rsidR="0027503C" w:rsidRDefault="0027503C" w:rsidP="0027503C">
      <w:r w:rsidRPr="0027503C">
        <w:t>De scope van ORI is een weergave van de uitkomsten van vergaderingen van de gemeenteraad.</w:t>
      </w:r>
      <w:r w:rsidR="00810A26">
        <w:t xml:space="preserve"> </w:t>
      </w:r>
      <w:r w:rsidR="00810A26" w:rsidRPr="00810A26">
        <w:t xml:space="preserve">Informatie van de raadsleden staan op de website van de gemeente en komen bijvoorbeeld uit het </w:t>
      </w:r>
      <w:r w:rsidR="009B1599" w:rsidRPr="00810A26">
        <w:t>RIS. Daardoor</w:t>
      </w:r>
      <w:r w:rsidR="00810A26" w:rsidRPr="00810A26">
        <w:t xml:space="preserve"> zijn er minder gegevens nodig van een Persoon</w:t>
      </w:r>
    </w:p>
    <w:p w14:paraId="706559FA" w14:textId="77777777" w:rsidR="00CE56B2" w:rsidRDefault="00CE56B2" w:rsidP="00C02265"/>
    <w:p w14:paraId="7B39CDBE" w14:textId="77777777" w:rsidR="00CE56B2" w:rsidRDefault="00CE56B2" w:rsidP="00C02265"/>
    <w:p w14:paraId="7396FC6A" w14:textId="77777777" w:rsidR="00CE56B2" w:rsidRPr="00810A26" w:rsidRDefault="00CE56B2" w:rsidP="00CE56B2">
      <w:pPr>
        <w:pStyle w:val="Kop2"/>
      </w:pPr>
      <w:bookmarkStart w:id="13" w:name="_Toc489351677"/>
      <w:r w:rsidRPr="00810A26">
        <w:t>Wijzigingen versie 0.9</w:t>
      </w:r>
      <w:bookmarkEnd w:id="13"/>
    </w:p>
    <w:p w14:paraId="025E5B3C" w14:textId="77777777" w:rsidR="00CE56B2" w:rsidRDefault="00297844" w:rsidP="00C02265">
      <w:r>
        <w:t>De ontvangen feedback is zoveel mogelijk verwerkt.</w:t>
      </w:r>
    </w:p>
    <w:p w14:paraId="78DEAF7C" w14:textId="77777777" w:rsidR="00297844" w:rsidRDefault="00297844" w:rsidP="00C02265"/>
    <w:p w14:paraId="11FF2C13" w14:textId="7BBC7C43" w:rsidR="00297844" w:rsidRDefault="00297844" w:rsidP="00C02265">
      <w:r>
        <w:t xml:space="preserve">Bij het informatiemodel Open Raadsinformatie hoort ook een gedetailleerde uitwerking van alle attribuut- en relatiesoorten. Het heeft pas zin om die toe te voegen als er op de hoofdlijnen </w:t>
      </w:r>
      <w:r w:rsidR="00D729D3">
        <w:t xml:space="preserve">grotendeels </w:t>
      </w:r>
      <w:r>
        <w:t xml:space="preserve">overeenstemming is. </w:t>
      </w:r>
      <w:r w:rsidR="00D729D3">
        <w:t xml:space="preserve">Daarom is deze gedetailleerde uitwerking nog niet toegevoegd. Hierdoor ontbreken in dit rapport enkele </w:t>
      </w:r>
      <w:r w:rsidR="00983647">
        <w:t xml:space="preserve">regels </w:t>
      </w:r>
      <w:r w:rsidR="00D729D3">
        <w:t>(</w:t>
      </w:r>
      <w:r w:rsidR="00983647">
        <w:t>constraints</w:t>
      </w:r>
      <w:r w:rsidR="00D729D3">
        <w:t>) van enkele relatiesoorten.</w:t>
      </w:r>
      <w:r w:rsidR="00983647">
        <w:t xml:space="preserve"> Voorbeelden van deze regels zijn: dat alleen een burgermeester en een raadslid voorzitter kunnen zijn van een VERGADERING en dat a</w:t>
      </w:r>
      <w:r w:rsidR="00983647" w:rsidRPr="00983647">
        <w:t>lleen aanwezige raadsleden mogen (moeten) deelnemen aan een STEMMING en daarbij een STEM uitbrengen</w:t>
      </w:r>
      <w:r w:rsidR="00983647">
        <w:t>.</w:t>
      </w:r>
    </w:p>
    <w:p w14:paraId="054AA168" w14:textId="77777777" w:rsidR="00B50167" w:rsidRDefault="00B50167" w:rsidP="00C02265"/>
    <w:p w14:paraId="1B1ED7B8" w14:textId="13565FCA" w:rsidR="00B50167" w:rsidRDefault="00B50167" w:rsidP="00C02265">
      <w:r>
        <w:t xml:space="preserve">In de vorige versie werden de relatiesoorten zowel bij de source als target objecttype/relatieklasse benoemd. In deze versie </w:t>
      </w:r>
      <w:r w:rsidR="00CA42D7">
        <w:t xml:space="preserve">worden de relatiesoort </w:t>
      </w:r>
      <w:r>
        <w:t>alleen bij de source objecttype/relatieklasse</w:t>
      </w:r>
      <w:r w:rsidR="00CA42D7">
        <w:t xml:space="preserve"> getoond</w:t>
      </w:r>
      <w:r w:rsidR="00FF3484">
        <w:t>.</w:t>
      </w:r>
    </w:p>
    <w:p w14:paraId="09466585" w14:textId="77777777" w:rsidR="00427B0F" w:rsidRDefault="00427B0F" w:rsidP="00427B0F">
      <w:pPr>
        <w:rPr>
          <w:rFonts w:eastAsia="Batang"/>
          <w:color w:val="000000"/>
        </w:rPr>
      </w:pPr>
    </w:p>
    <w:p w14:paraId="6CB15137" w14:textId="0F8CE68E" w:rsidR="00A43283" w:rsidRPr="00A773BC" w:rsidRDefault="001A4CD4" w:rsidP="00A43283">
      <w:r>
        <w:t>Wijzigingen in het model op hoofdlijnen:</w:t>
      </w:r>
    </w:p>
    <w:p w14:paraId="1869B609" w14:textId="77777777" w:rsidR="001A4CD4" w:rsidRDefault="001A4CD4" w:rsidP="001A4CD4">
      <w:pPr>
        <w:pStyle w:val="Lijstalinea"/>
        <w:numPr>
          <w:ilvl w:val="0"/>
          <w:numId w:val="12"/>
        </w:numPr>
      </w:pPr>
      <w:r>
        <w:t>Objecttypen burgerlid, fractielid en raadslid zijn vervangen met objecttype VERGADERDEELNEMER en bijbehorende attribuut Functie met enumeratie functieNaam (burgermeester, wethouder, raadslid, burgerlid, griffier, inspreker, overig ambtenaar/medewerker gemeente, adviseur)</w:t>
      </w:r>
    </w:p>
    <w:p w14:paraId="723A5D04" w14:textId="49857CE4" w:rsidR="007C1F96" w:rsidRDefault="007C1F96" w:rsidP="00D47E61">
      <w:pPr>
        <w:pStyle w:val="Lijstalinea"/>
        <w:numPr>
          <w:ilvl w:val="1"/>
          <w:numId w:val="12"/>
        </w:numPr>
      </w:pPr>
      <w:r>
        <w:t xml:space="preserve">Bij </w:t>
      </w:r>
      <w:r w:rsidRPr="007C1F96">
        <w:t>Fractielid</w:t>
      </w:r>
      <w:r>
        <w:t xml:space="preserve"> waren de </w:t>
      </w:r>
      <w:r w:rsidRPr="007C1F96">
        <w:t xml:space="preserve">attributen nationaliteit, datum geboorte, datum overlijden, korte biografie, lange biografie, profielfoto, telefoonnummer, emailadres, en website-url </w:t>
      </w:r>
      <w:r>
        <w:t>opgenomen</w:t>
      </w:r>
      <w:r w:rsidRPr="007C1F96">
        <w:t>. Deze horen thuis in een RIS en/of publicatie op de website/CMS van de gemeenteraad</w:t>
      </w:r>
      <w:r>
        <w:t>. Ook al staan ze in Popolo, ze zijn uit het informatiemodel ORI verwijderd</w:t>
      </w:r>
      <w:r w:rsidRPr="007C1F96">
        <w:t xml:space="preserve">. Wel </w:t>
      </w:r>
      <w:r>
        <w:t xml:space="preserve">zijn </w:t>
      </w:r>
      <w:r w:rsidRPr="007C1F96">
        <w:t xml:space="preserve">nodig </w:t>
      </w:r>
      <w:r>
        <w:t xml:space="preserve">de </w:t>
      </w:r>
      <w:r w:rsidRPr="007C1F96">
        <w:t>naam en geslachtsaanduiding. Deze zijn verplaatst naar VERGADERDEELNEMER</w:t>
      </w:r>
    </w:p>
    <w:p w14:paraId="4CF8D3DE" w14:textId="77C63320" w:rsidR="007C1F96" w:rsidRDefault="007C1F96" w:rsidP="00D47E61">
      <w:pPr>
        <w:pStyle w:val="Lijstalinea"/>
        <w:numPr>
          <w:ilvl w:val="1"/>
          <w:numId w:val="12"/>
        </w:numPr>
      </w:pPr>
      <w:r w:rsidRPr="007C1F96">
        <w:t xml:space="preserve">De twee relatiesoorten 'BURGERLID heeft zitting in GREMIUM' en 'RAADSLID heeft zitting in GREMIUM' verwijderd en vervangen met relatiesoort </w:t>
      </w:r>
      <w:r>
        <w:t>VERGADERDEELNEMER</w:t>
      </w:r>
      <w:r w:rsidRPr="007C1F96">
        <w:t xml:space="preserve"> heeft zitting in GREMIUM'</w:t>
      </w:r>
    </w:p>
    <w:p w14:paraId="3737CDB3" w14:textId="39724C1C" w:rsidR="002217BF" w:rsidRDefault="002217BF" w:rsidP="00D47E61">
      <w:pPr>
        <w:pStyle w:val="Lijstalinea"/>
        <w:numPr>
          <w:ilvl w:val="1"/>
          <w:numId w:val="12"/>
        </w:numPr>
      </w:pPr>
      <w:r w:rsidRPr="002217BF">
        <w:t>attribuutsoort 'Voorletters' toegevoegd bij gegevensgroeptype 'Naam VERGADERDEELNEMER' (voorheen Naam FRACTIELID)</w:t>
      </w:r>
    </w:p>
    <w:p w14:paraId="2A7927D3" w14:textId="77777777" w:rsidR="001A4CD4" w:rsidRDefault="001A4CD4" w:rsidP="001A4CD4">
      <w:pPr>
        <w:pStyle w:val="Lijstalinea"/>
        <w:numPr>
          <w:ilvl w:val="0"/>
          <w:numId w:val="12"/>
        </w:numPr>
      </w:pPr>
      <w:r>
        <w:t xml:space="preserve">Relatieklassen </w:t>
      </w:r>
      <w:r w:rsidRPr="00F616EE">
        <w:rPr>
          <w:szCs w:val="20"/>
        </w:rPr>
        <w:t>FRACTIE LIDMAATSCHAP</w:t>
      </w:r>
      <w:r>
        <w:t xml:space="preserve">, </w:t>
      </w:r>
      <w:r w:rsidRPr="00F616EE">
        <w:rPr>
          <w:szCs w:val="20"/>
        </w:rPr>
        <w:t>ACTIEVE VOORZITTERSCHAP</w:t>
      </w:r>
      <w:r>
        <w:t xml:space="preserve"> en </w:t>
      </w:r>
      <w:r w:rsidRPr="00F616EE">
        <w:rPr>
          <w:szCs w:val="20"/>
        </w:rPr>
        <w:t>GREMIUM LIDMAATSCHAP  toegevoegd</w:t>
      </w:r>
      <w:r>
        <w:t>. Dit om de mogelijkheid te hebben bij te houden wie wanneer lid was van een fractie of zitting had in een gremium, en om de mogelijkheid te hebben bij te houden wie de actieve voorzitter was</w:t>
      </w:r>
    </w:p>
    <w:p w14:paraId="21151E28" w14:textId="57AF09A0" w:rsidR="007C1F96" w:rsidRDefault="007C1F96" w:rsidP="00967B5B">
      <w:pPr>
        <w:pStyle w:val="Lijstalinea"/>
        <w:numPr>
          <w:ilvl w:val="0"/>
          <w:numId w:val="12"/>
        </w:numPr>
      </w:pPr>
      <w:r w:rsidRPr="007C1F96">
        <w:t>relatieklasse PRESENT FRACTIELID hernoemt naar AANWEZIGHEID VERGADERDEELNEMER. Attribuutsoort 'Einde afwezigheid'  hernoemd naar 'Einde aanwezigheid'</w:t>
      </w:r>
      <w:r w:rsidR="00967B5B">
        <w:t xml:space="preserve">. </w:t>
      </w:r>
      <w:r w:rsidR="00967B5B" w:rsidRPr="00967B5B">
        <w:t xml:space="preserve">Attribuutsoort </w:t>
      </w:r>
      <w:r w:rsidR="003812AA">
        <w:t>‘</w:t>
      </w:r>
      <w:r w:rsidR="00967B5B" w:rsidRPr="00967B5B">
        <w:t>Indicatie onthouding</w:t>
      </w:r>
      <w:r w:rsidR="003812AA">
        <w:t xml:space="preserve">’ </w:t>
      </w:r>
      <w:r w:rsidR="00967B5B" w:rsidRPr="00967B5B">
        <w:t xml:space="preserve"> toegevoegd </w:t>
      </w:r>
      <w:r w:rsidR="00967B5B">
        <w:t>om bij te kunnen houden wanneer een raadslid een stem onthoud</w:t>
      </w:r>
      <w:r w:rsidR="003812AA">
        <w:t>t</w:t>
      </w:r>
      <w:r w:rsidR="00967B5B">
        <w:t xml:space="preserve"> door het verlaten van de vergadering.</w:t>
      </w:r>
    </w:p>
    <w:p w14:paraId="04F9981B" w14:textId="77777777" w:rsidR="001A4CD4" w:rsidRDefault="001A4CD4" w:rsidP="001A4CD4">
      <w:pPr>
        <w:pStyle w:val="Lijstalinea"/>
        <w:numPr>
          <w:ilvl w:val="0"/>
          <w:numId w:val="12"/>
        </w:numPr>
      </w:pPr>
      <w:r>
        <w:lastRenderedPageBreak/>
        <w:t>De constructie rond VERGADERSTUK, BESLUITVORMINGSSTUK, MOTIE, VOORSTEL, CONCEPT BESLUITSTUK, AMENDEMENTen en INHOUDELIJK STUK vereenvoudigd door:</w:t>
      </w:r>
    </w:p>
    <w:p w14:paraId="764CFE1A" w14:textId="77777777" w:rsidR="001A4CD4" w:rsidRDefault="001A4CD4" w:rsidP="001A4CD4">
      <w:pPr>
        <w:pStyle w:val="Lijstalinea"/>
        <w:numPr>
          <w:ilvl w:val="1"/>
          <w:numId w:val="12"/>
        </w:numPr>
      </w:pPr>
      <w:r>
        <w:t xml:space="preserve">BESLUITVORMINGSSTUK werd als abstract objecttype o.a. gebruikt om onderscheid te maken tussen stukken waarover gestemd wordt en overige stukken (VERGADERSTUKken). Ook klopte de constructie met INHOUDELIJKE STUKKEN niet. Een INHOUDELIJK STUK is gewoon een VERGADERSTUK. Daarom zijn objecttypen BESLUITVORMINGSSTUKken en INHOUDELIJK STUK verwijderd. </w:t>
      </w:r>
    </w:p>
    <w:p w14:paraId="02BD116D" w14:textId="77777777" w:rsidR="001A4CD4" w:rsidRDefault="001A4CD4" w:rsidP="001A4CD4">
      <w:pPr>
        <w:pStyle w:val="Lijstalinea"/>
        <w:numPr>
          <w:ilvl w:val="1"/>
          <w:numId w:val="12"/>
        </w:numPr>
      </w:pPr>
      <w:r>
        <w:t>De relatie ‘VERGADERSTUK heeft als subvergaderstuk VERGADERSTUK’ is toegevoegd. Bijvoorbeeld bij een VOORSTEL kunnen inhoudelijke beleidsstukken horen (subvergaderstuk).</w:t>
      </w:r>
    </w:p>
    <w:p w14:paraId="2A523E51" w14:textId="01E894B0" w:rsidR="001A4CD4" w:rsidRDefault="001A4CD4" w:rsidP="001A4CD4">
      <w:pPr>
        <w:pStyle w:val="Lijstalinea"/>
        <w:numPr>
          <w:ilvl w:val="1"/>
          <w:numId w:val="12"/>
        </w:numPr>
      </w:pPr>
      <w:r>
        <w:t>De aggregaties vanuit BESLUITVORMINGSSTUK naar MOTIE, VOORSTEL en CONCEPT BESLUITSTUK, en de compisit</w:t>
      </w:r>
      <w:r w:rsidR="009B1599">
        <w:t>e</w:t>
      </w:r>
      <w:r>
        <w:t xml:space="preserve"> relatie van VOORSTEL en CONCEPT BESLUITSTUK met AMENDEMENT zijn vervangen met gewone relatiesoorten (is een VERGADERSTUK) met toevoeging van een ‘xor’ (zie de diagram bij par. </w:t>
      </w:r>
      <w:r>
        <w:fldChar w:fldCharType="begin"/>
      </w:r>
      <w:r>
        <w:instrText xml:space="preserve"> REF _Ref489348060 \r \h </w:instrText>
      </w:r>
      <w:r>
        <w:fldChar w:fldCharType="separate"/>
      </w:r>
      <w:r>
        <w:t>2.4</w:t>
      </w:r>
      <w:r>
        <w:fldChar w:fldCharType="end"/>
      </w:r>
      <w:r>
        <w:t xml:space="preserve">). </w:t>
      </w:r>
    </w:p>
    <w:p w14:paraId="53E0E2D9" w14:textId="77777777" w:rsidR="002217BF" w:rsidRDefault="002217BF" w:rsidP="002217BF">
      <w:pPr>
        <w:pStyle w:val="Lijstalinea"/>
        <w:numPr>
          <w:ilvl w:val="1"/>
          <w:numId w:val="12"/>
        </w:numPr>
      </w:pPr>
      <w:r w:rsidRPr="002217BF">
        <w:t>attribuutsoort ‘portefeuillehouder’ toegevoegd bij VOORSTEL</w:t>
      </w:r>
    </w:p>
    <w:p w14:paraId="302D7A5A" w14:textId="756B7A17" w:rsidR="001A4CD4" w:rsidRDefault="001A4CD4" w:rsidP="002217BF">
      <w:pPr>
        <w:pStyle w:val="Lijstalinea"/>
        <w:numPr>
          <w:ilvl w:val="1"/>
          <w:numId w:val="12"/>
        </w:numPr>
      </w:pPr>
      <w:r>
        <w:t xml:space="preserve">Objecttype VRAAG toegevoegd </w:t>
      </w:r>
    </w:p>
    <w:p w14:paraId="1425B0CC" w14:textId="0B8ABC42" w:rsidR="007C1F96" w:rsidRDefault="007C1F96" w:rsidP="007C1F96">
      <w:pPr>
        <w:pStyle w:val="Lijstalinea"/>
        <w:numPr>
          <w:ilvl w:val="0"/>
          <w:numId w:val="12"/>
        </w:numPr>
      </w:pPr>
      <w:r w:rsidRPr="007C1F96">
        <w:t>naam van TOESPRAAK</w:t>
      </w:r>
      <w:r>
        <w:t xml:space="preserve"> gewijzigd in SPREKERS FRAGMENT. Dit lijkt een betere duiding. </w:t>
      </w:r>
      <w:r>
        <w:rPr>
          <w:rStyle w:val="Voetnootmarkering"/>
        </w:rPr>
        <w:footnoteReference w:id="2"/>
      </w:r>
    </w:p>
    <w:p w14:paraId="2893D71A" w14:textId="4F168489" w:rsidR="007C1F96" w:rsidRDefault="007C1F96" w:rsidP="00D47E61">
      <w:pPr>
        <w:pStyle w:val="Lijstalinea"/>
        <w:numPr>
          <w:ilvl w:val="1"/>
          <w:numId w:val="12"/>
        </w:numPr>
      </w:pPr>
      <w:r w:rsidRPr="007C1F96">
        <w:t>attribuut "Aanvang sprekers fragment' (timestamp) toegevoegd bij SPREKERS FRAGEMENT</w:t>
      </w:r>
    </w:p>
    <w:p w14:paraId="3A69D73E" w14:textId="4D43791B" w:rsidR="003812AA" w:rsidRDefault="003812AA" w:rsidP="00D47E61">
      <w:pPr>
        <w:pStyle w:val="Lijstalinea"/>
        <w:numPr>
          <w:ilvl w:val="1"/>
          <w:numId w:val="12"/>
        </w:numPr>
      </w:pPr>
      <w:r w:rsidRPr="003812AA">
        <w:t>'Naam spreker' verwijderd</w:t>
      </w:r>
      <w:r>
        <w:t xml:space="preserve"> bij SPREKERS FRAGMENT</w:t>
      </w:r>
      <w:r w:rsidRPr="003812AA">
        <w:t>. Een VERGADERDEELNEMER heeft een naam en kan spreken (SPREKERS FRAGMENT) tijdens de vergadering</w:t>
      </w:r>
    </w:p>
    <w:p w14:paraId="3089E118" w14:textId="7FFC6E68" w:rsidR="003812AA" w:rsidRDefault="003812AA" w:rsidP="00D47E61">
      <w:pPr>
        <w:pStyle w:val="Lijstalinea"/>
        <w:numPr>
          <w:ilvl w:val="1"/>
          <w:numId w:val="12"/>
        </w:numPr>
      </w:pPr>
      <w:r w:rsidRPr="003812AA">
        <w:t>'Naam organisatie' verwijderd</w:t>
      </w:r>
      <w:r>
        <w:t xml:space="preserve"> bij SPREKERS FRAGMENT en</w:t>
      </w:r>
      <w:r w:rsidRPr="003812AA">
        <w:t xml:space="preserve"> verplaatst naar VERGADERDEELNEMER</w:t>
      </w:r>
    </w:p>
    <w:p w14:paraId="67DE1769" w14:textId="77777777" w:rsidR="002217BF" w:rsidRDefault="002217BF" w:rsidP="007C1F96">
      <w:pPr>
        <w:pStyle w:val="Lijstalinea"/>
        <w:numPr>
          <w:ilvl w:val="0"/>
          <w:numId w:val="12"/>
        </w:numPr>
      </w:pPr>
      <w:r>
        <w:t>VERGADERING:</w:t>
      </w:r>
    </w:p>
    <w:p w14:paraId="2DE7686B" w14:textId="4E350DFB" w:rsidR="007C1F96" w:rsidRDefault="007C1F96" w:rsidP="00D47E61">
      <w:pPr>
        <w:pStyle w:val="Lijstalinea"/>
        <w:numPr>
          <w:ilvl w:val="1"/>
          <w:numId w:val="12"/>
        </w:numPr>
      </w:pPr>
      <w:r w:rsidRPr="007C1F96">
        <w:t>Een VERGADERING kan algemene VERGADERSTUKken hebben. Deze relatiesoort toegevoegd</w:t>
      </w:r>
    </w:p>
    <w:p w14:paraId="6D581F51" w14:textId="77777777" w:rsidR="002217BF" w:rsidRDefault="002217BF" w:rsidP="002217BF">
      <w:pPr>
        <w:pStyle w:val="Lijstalinea"/>
        <w:numPr>
          <w:ilvl w:val="1"/>
          <w:numId w:val="12"/>
        </w:numPr>
      </w:pPr>
      <w:r>
        <w:t>attribuutsoort 'Vergaderdatum' toegevoegd aan objecttype VERGADERING</w:t>
      </w:r>
    </w:p>
    <w:p w14:paraId="68B656AB" w14:textId="77777777" w:rsidR="002217BF" w:rsidRDefault="002217BF" w:rsidP="002217BF">
      <w:pPr>
        <w:pStyle w:val="Lijstalinea"/>
        <w:numPr>
          <w:ilvl w:val="1"/>
          <w:numId w:val="12"/>
        </w:numPr>
      </w:pPr>
      <w:r>
        <w:t>attribuutsoorten 'Starttijd vergadering' en 'Eindtijd vergadering' hernoemt naar 'Aanvang vergadering' en Einde vergadering'</w:t>
      </w:r>
    </w:p>
    <w:p w14:paraId="6466332B" w14:textId="3627BBDB" w:rsidR="002217BF" w:rsidRDefault="002217BF" w:rsidP="00D47E61">
      <w:pPr>
        <w:pStyle w:val="Lijstalinea"/>
        <w:numPr>
          <w:ilvl w:val="1"/>
          <w:numId w:val="12"/>
        </w:numPr>
      </w:pPr>
      <w:r>
        <w:t>attribuutsoort 'Omschrijving' van VERGADERING verwijderd (naam en de verbinding met GREMIUM volstaat).</w:t>
      </w:r>
    </w:p>
    <w:p w14:paraId="2BED2FB9" w14:textId="454C86E0" w:rsidR="008F290E" w:rsidRDefault="008F290E" w:rsidP="008F290E">
      <w:pPr>
        <w:pStyle w:val="Lijstalinea"/>
        <w:numPr>
          <w:ilvl w:val="0"/>
          <w:numId w:val="12"/>
        </w:numPr>
      </w:pPr>
      <w:r>
        <w:t>AGENDAPUNT:</w:t>
      </w:r>
    </w:p>
    <w:p w14:paraId="434FCB05" w14:textId="77777777" w:rsidR="008F290E" w:rsidRDefault="008F290E" w:rsidP="00D47E61">
      <w:pPr>
        <w:pStyle w:val="Lijstalinea"/>
        <w:numPr>
          <w:ilvl w:val="1"/>
          <w:numId w:val="12"/>
        </w:numPr>
      </w:pPr>
      <w:r w:rsidRPr="008F290E">
        <w:t>aantal posities voor een attribuut Agendapuntnummer (AGENDAPUNT) vergroot: van AN5 naar AN10</w:t>
      </w:r>
    </w:p>
    <w:p w14:paraId="71D377C2" w14:textId="672C5CB3" w:rsidR="002217BF" w:rsidRDefault="002217BF" w:rsidP="00D47E61">
      <w:pPr>
        <w:pStyle w:val="Lijstalinea"/>
        <w:numPr>
          <w:ilvl w:val="1"/>
          <w:numId w:val="12"/>
        </w:numPr>
      </w:pPr>
      <w:r w:rsidRPr="002217BF">
        <w:t>recursieve relatiesoort AGENDAPUNT 'heeft als subagendapunt' AGENDAPUNT opgenomen</w:t>
      </w:r>
    </w:p>
    <w:p w14:paraId="05E84716" w14:textId="77777777" w:rsidR="002217BF" w:rsidRDefault="002217BF" w:rsidP="00D47E61">
      <w:pPr>
        <w:pStyle w:val="Lijstalinea"/>
        <w:numPr>
          <w:ilvl w:val="1"/>
          <w:numId w:val="12"/>
        </w:numPr>
      </w:pPr>
      <w:r w:rsidRPr="002217BF">
        <w:t>attribuutsoort 'Indicator behandeld' toegevoegd aan objecttype AGENDAPUNT</w:t>
      </w:r>
    </w:p>
    <w:p w14:paraId="2D5EA351" w14:textId="77777777" w:rsidR="002217BF" w:rsidRDefault="002217BF" w:rsidP="008F290E">
      <w:pPr>
        <w:pStyle w:val="Lijstalinea"/>
        <w:numPr>
          <w:ilvl w:val="0"/>
          <w:numId w:val="12"/>
        </w:numPr>
      </w:pPr>
      <w:r>
        <w:t>BESLUIT:</w:t>
      </w:r>
    </w:p>
    <w:p w14:paraId="145D8B40" w14:textId="22AC1D57" w:rsidR="007C1F96" w:rsidRDefault="007C1F96" w:rsidP="00D47E61">
      <w:pPr>
        <w:pStyle w:val="Lijstalinea"/>
        <w:numPr>
          <w:ilvl w:val="1"/>
          <w:numId w:val="12"/>
        </w:numPr>
      </w:pPr>
      <w:r>
        <w:t>R</w:t>
      </w:r>
      <w:r w:rsidRPr="007C1F96">
        <w:t>elatie BESLUIT 'wordt vastgelegd in' VERGADERSTUK verwijderd omdat het hier gaat om de BESLUITENLIJST</w:t>
      </w:r>
      <w:r>
        <w:t>. D</w:t>
      </w:r>
      <w:r w:rsidRPr="007C1F96">
        <w:t xml:space="preserve">ie wordt gemaakt n.a.v. de raadsVERGADERING en als bijlage wordt toegevoegd bij de volgende VERGADERING als </w:t>
      </w:r>
      <w:r w:rsidR="001C3CF6">
        <w:t>VERGADERSTUK</w:t>
      </w:r>
      <w:r w:rsidRPr="007C1F96">
        <w:t>.</w:t>
      </w:r>
    </w:p>
    <w:p w14:paraId="3FEE4DF3" w14:textId="2D264E97" w:rsidR="002217BF" w:rsidRDefault="002217BF" w:rsidP="00D47E61">
      <w:pPr>
        <w:pStyle w:val="Lijstalinea"/>
        <w:numPr>
          <w:ilvl w:val="1"/>
          <w:numId w:val="12"/>
        </w:numPr>
      </w:pPr>
      <w:r w:rsidRPr="002217BF">
        <w:t>attribuutsoort 'Toezegging' toegevoegd bij BESLUIT</w:t>
      </w:r>
    </w:p>
    <w:p w14:paraId="5BBB9FC4" w14:textId="04FC34B1" w:rsidR="001A4CD4" w:rsidRPr="00F4228E" w:rsidRDefault="001A4CD4" w:rsidP="007C1F96">
      <w:pPr>
        <w:pStyle w:val="Lijstalinea"/>
        <w:numPr>
          <w:ilvl w:val="0"/>
          <w:numId w:val="12"/>
        </w:numPr>
      </w:pPr>
      <w:r w:rsidRPr="00F4228E">
        <w:t xml:space="preserve">GEMEENTE:  relatiesoort ‘is overgegaan in’ </w:t>
      </w:r>
      <w:r>
        <w:t>gemeente</w:t>
      </w:r>
      <w:r w:rsidRPr="00F4228E">
        <w:t>: verwijderd. Lijkt voor ORI niet van belang.</w:t>
      </w:r>
    </w:p>
    <w:p w14:paraId="47ED1093" w14:textId="77777777" w:rsidR="001A4CD4" w:rsidRDefault="001A4CD4" w:rsidP="001A4CD4">
      <w:pPr>
        <w:pStyle w:val="Lijstalinea"/>
        <w:numPr>
          <w:ilvl w:val="0"/>
          <w:numId w:val="12"/>
        </w:numPr>
      </w:pPr>
      <w:r w:rsidRPr="00F4228E">
        <w:t>Objecttypen ENKELVOUDIG INFORMATIEOBJECT en SAMENGESTELD INFORMATIEOBJECT verwijderd. De relatie met RGBZ ligt er via objecttype INFORMATIEOBJECT</w:t>
      </w:r>
    </w:p>
    <w:p w14:paraId="72DA3906" w14:textId="4CD4E06E" w:rsidR="0002523B" w:rsidRDefault="0002523B" w:rsidP="0002523B">
      <w:pPr>
        <w:pStyle w:val="Lijstalinea"/>
        <w:numPr>
          <w:ilvl w:val="0"/>
          <w:numId w:val="12"/>
        </w:numPr>
      </w:pPr>
      <w:r w:rsidRPr="0002523B">
        <w:t xml:space="preserve">Nevenfuncties toegevoegd als gegevensgroeptype van </w:t>
      </w:r>
      <w:r>
        <w:t>VERGADERDEELNEMER</w:t>
      </w:r>
    </w:p>
    <w:p w14:paraId="39DB82EC" w14:textId="684D41B7" w:rsidR="009C29C6" w:rsidRDefault="009C29C6" w:rsidP="009C29C6">
      <w:pPr>
        <w:pStyle w:val="Lijstalinea"/>
        <w:numPr>
          <w:ilvl w:val="0"/>
          <w:numId w:val="12"/>
        </w:numPr>
      </w:pPr>
      <w:r>
        <w:lastRenderedPageBreak/>
        <w:t xml:space="preserve">Motietype van MOTIE is facultatief. Bij enumeratie </w:t>
      </w:r>
      <w:r w:rsidRPr="009C29C6">
        <w:t>motieType</w:t>
      </w:r>
      <w:r>
        <w:t xml:space="preserve"> is 'overig' toegevoegd (s</w:t>
      </w:r>
      <w:r w:rsidRPr="009C29C6">
        <w:t>tandaardwaarde</w:t>
      </w:r>
      <w:r>
        <w:t>)</w:t>
      </w:r>
    </w:p>
    <w:p w14:paraId="0BF4E3D4" w14:textId="4EA65665" w:rsidR="0002523B" w:rsidRPr="00F4228E" w:rsidRDefault="0002523B" w:rsidP="0002523B">
      <w:pPr>
        <w:pStyle w:val="Lijstalinea"/>
        <w:numPr>
          <w:ilvl w:val="0"/>
          <w:numId w:val="12"/>
        </w:numPr>
      </w:pPr>
      <w:r>
        <w:t>Stemkeuzes: 'afwezig' en 'onthouden' toegevoegd</w:t>
      </w:r>
    </w:p>
    <w:p w14:paraId="6CA1A03B" w14:textId="77777777" w:rsidR="001A4CD4" w:rsidRDefault="001A4CD4" w:rsidP="001A4CD4">
      <w:pPr>
        <w:rPr>
          <w:rFonts w:ascii="Calibri" w:hAnsi="Calibri"/>
        </w:rPr>
      </w:pPr>
    </w:p>
    <w:p w14:paraId="6985AA22" w14:textId="77777777" w:rsidR="00B36E25" w:rsidRDefault="00B36E25" w:rsidP="004F75A6"/>
    <w:p w14:paraId="47DCBDA2" w14:textId="77777777" w:rsidR="00B36E25" w:rsidRDefault="00847C61" w:rsidP="00847C61">
      <w:pPr>
        <w:pStyle w:val="Kop1"/>
      </w:pPr>
      <w:bookmarkStart w:id="14" w:name="_Toc430247448"/>
      <w:bookmarkStart w:id="15" w:name="_Toc484622414"/>
      <w:bookmarkStart w:id="16" w:name="_Toc489351678"/>
      <w:r>
        <w:lastRenderedPageBreak/>
        <w:t>Model op hoofdlijnen</w:t>
      </w:r>
      <w:bookmarkEnd w:id="14"/>
      <w:bookmarkEnd w:id="15"/>
      <w:bookmarkEnd w:id="16"/>
    </w:p>
    <w:p w14:paraId="7A63BD2D" w14:textId="77777777" w:rsidR="001A640D" w:rsidRDefault="001A640D" w:rsidP="001A640D">
      <w:pPr>
        <w:pStyle w:val="Kop2"/>
      </w:pPr>
      <w:bookmarkStart w:id="17" w:name="_Toc484622415"/>
      <w:bookmarkStart w:id="18" w:name="_Toc489351679"/>
      <w:r>
        <w:t>Feittypen beschrijven</w:t>
      </w:r>
      <w:bookmarkEnd w:id="17"/>
      <w:bookmarkEnd w:id="18"/>
    </w:p>
    <w:p w14:paraId="5F5D5292" w14:textId="77777777" w:rsidR="001A640D" w:rsidRDefault="001A640D" w:rsidP="00CB25BE">
      <w:r>
        <w:t>Om een informatiemodel van ORI op te stellen, worden hieronder zinnen geformuleerd met</w:t>
      </w:r>
      <w:r w:rsidRPr="00C16A88">
        <w:t xml:space="preserve"> </w:t>
      </w:r>
      <w:r>
        <w:t>feiten (generiek: feitttypen) over het functioneren van het domein i.c. het werk van de gemeenteraad. Door analyse van deze feittypen leiden we het informatiemodel af. Hiertoe is een zelfstandig naamwoord met hoofdletters geschreven indien dit op zich staat d.w.z. geen eigenschap is van een ander zelfstandig naamwoord in hetzelfde feittype. Een dergelijk zelfstandig naamwoord is dan hoogstwaarschijnlijk een ‘bedrijfsobject’  en leidt tot een objecttype in het informatiemodel</w:t>
      </w:r>
    </w:p>
    <w:p w14:paraId="1A35822F" w14:textId="77777777" w:rsidR="001A640D" w:rsidRDefault="001A640D" w:rsidP="00CB25BE"/>
    <w:p w14:paraId="11D00212" w14:textId="77777777" w:rsidR="008730BD" w:rsidRDefault="001A640D" w:rsidP="001A640D">
      <w:pPr>
        <w:pStyle w:val="Kop3"/>
      </w:pPr>
      <w:bookmarkStart w:id="19" w:name="_Toc489351680"/>
      <w:r>
        <w:t>Aannames</w:t>
      </w:r>
      <w:bookmarkEnd w:id="19"/>
    </w:p>
    <w:p w14:paraId="73EC1A78" w14:textId="77777777" w:rsidR="00D26DF4" w:rsidRDefault="00D26DF4" w:rsidP="00203B06">
      <w:pPr>
        <w:pStyle w:val="Lijstalinea"/>
        <w:numPr>
          <w:ilvl w:val="0"/>
          <w:numId w:val="8"/>
        </w:numPr>
        <w:ind w:left="426"/>
      </w:pPr>
      <w:r>
        <w:t xml:space="preserve">Bij ORI gaat het </w:t>
      </w:r>
      <w:r w:rsidRPr="00537323">
        <w:rPr>
          <w:u w:val="single"/>
        </w:rPr>
        <w:t>niet</w:t>
      </w:r>
      <w:r>
        <w:t xml:space="preserve"> om een RaadsInformatieSysteem. </w:t>
      </w:r>
      <w:r w:rsidRPr="0086178D">
        <w:t xml:space="preserve">Een RaadsInformatieSysteem is puur een instrument bedoeld voor het aanbieden en beschikbaar stellen van documenten om op die manier efficiënt te vergaderen.  </w:t>
      </w:r>
    </w:p>
    <w:p w14:paraId="43C054B2" w14:textId="77777777" w:rsidR="00D26DF4" w:rsidRDefault="00D26DF4" w:rsidP="00203B06">
      <w:pPr>
        <w:pStyle w:val="Lijstalinea"/>
        <w:numPr>
          <w:ilvl w:val="0"/>
          <w:numId w:val="8"/>
        </w:numPr>
        <w:ind w:left="426"/>
      </w:pPr>
      <w:r>
        <w:t>Bij ORI wordt geen rekening gehouden met de werkwijze van andere bestuurslagen of organen. Het uitgangspunt zijn de gemeenteraden.</w:t>
      </w:r>
    </w:p>
    <w:p w14:paraId="447E081B" w14:textId="77777777" w:rsidR="00D26DF4" w:rsidRDefault="00D26DF4" w:rsidP="00203B06">
      <w:pPr>
        <w:pStyle w:val="Lijstalinea"/>
        <w:numPr>
          <w:ilvl w:val="0"/>
          <w:numId w:val="8"/>
        </w:numPr>
        <w:ind w:left="426"/>
      </w:pPr>
      <w:r>
        <w:t>Uitgangssituatie is het einde van de vergadering. M.a.w.: bij ORI wordt teruggekeken en niet vooruit gekeken.</w:t>
      </w:r>
    </w:p>
    <w:p w14:paraId="3209CCAD" w14:textId="77777777" w:rsidR="001A640D" w:rsidRDefault="00D26DF4" w:rsidP="00203B06">
      <w:pPr>
        <w:pStyle w:val="Lijstalinea"/>
        <w:numPr>
          <w:ilvl w:val="0"/>
          <w:numId w:val="8"/>
        </w:numPr>
        <w:ind w:left="426"/>
      </w:pPr>
      <w:r>
        <w:t>Bij een stemming per fractie is het niet nodig dat alle RAADSLeden aanwezig zijn.</w:t>
      </w:r>
    </w:p>
    <w:p w14:paraId="3CFDCCA9" w14:textId="77777777" w:rsidR="00740861" w:rsidRPr="00740861" w:rsidRDefault="00740861" w:rsidP="00203B06">
      <w:pPr>
        <w:pStyle w:val="Lijstalinea"/>
        <w:numPr>
          <w:ilvl w:val="0"/>
          <w:numId w:val="8"/>
        </w:numPr>
        <w:ind w:left="426"/>
      </w:pPr>
      <w:r w:rsidRPr="00740861">
        <w:t xml:space="preserve">De griffie draagt zorg voor dat de privacy geborgd is conform regels en wetgeving bij het gebruik documenten en bijlagen. </w:t>
      </w:r>
    </w:p>
    <w:p w14:paraId="6FA131A1" w14:textId="77777777" w:rsidR="001A640D" w:rsidRDefault="001A640D" w:rsidP="001A640D">
      <w:pPr>
        <w:ind w:left="66"/>
      </w:pPr>
    </w:p>
    <w:p w14:paraId="15F9DD36" w14:textId="77777777" w:rsidR="001A640D" w:rsidRDefault="001A640D" w:rsidP="001A640D">
      <w:pPr>
        <w:pStyle w:val="Kop3"/>
      </w:pPr>
      <w:bookmarkStart w:id="20" w:name="_Toc489351681"/>
      <w:r>
        <w:t>Beslissingen:</w:t>
      </w:r>
      <w:bookmarkEnd w:id="20"/>
    </w:p>
    <w:p w14:paraId="2DA80D80" w14:textId="77777777" w:rsidR="001A640D" w:rsidRDefault="001A640D" w:rsidP="00203B06">
      <w:pPr>
        <w:pStyle w:val="Lijstalinea"/>
        <w:numPr>
          <w:ilvl w:val="0"/>
          <w:numId w:val="8"/>
        </w:numPr>
        <w:ind w:left="426"/>
      </w:pPr>
      <w:r>
        <w:t>Van insprekers en sprekers worden alleen de namen vastgelegd bij de toespraak die ze hebben gehouden</w:t>
      </w:r>
    </w:p>
    <w:p w14:paraId="231AB9C6" w14:textId="77777777" w:rsidR="001A640D" w:rsidRDefault="001A640D" w:rsidP="00203B06">
      <w:pPr>
        <w:pStyle w:val="Lijstalinea"/>
        <w:numPr>
          <w:ilvl w:val="0"/>
          <w:numId w:val="8"/>
        </w:numPr>
        <w:ind w:left="426"/>
      </w:pPr>
      <w:r>
        <w:t>Raadsleden, burgerleden, insprekers, sprekers en collegeleden kunnen allemaal spreken tijdens de verschillende vergaderingen. In dit document wordt dat een TOESPRAAK genoemd. De volgende woorden zijn niet dekkend genoeg of hebben een andere betekenis: woordvoering (het woord voeren), het woord hebben, debat (niet alles is een debat). Suggesties zijn welkom</w:t>
      </w:r>
    </w:p>
    <w:p w14:paraId="5355A557" w14:textId="77777777" w:rsidR="001A640D" w:rsidRDefault="001A640D" w:rsidP="008730BD"/>
    <w:p w14:paraId="17B4CE3A" w14:textId="77777777" w:rsidR="001A640D" w:rsidRDefault="001A640D" w:rsidP="001A640D">
      <w:pPr>
        <w:pStyle w:val="Kop3"/>
      </w:pPr>
      <w:bookmarkStart w:id="21" w:name="_Toc489351682"/>
      <w:r>
        <w:t>Feittypen</w:t>
      </w:r>
      <w:bookmarkEnd w:id="21"/>
      <w:r>
        <w:t xml:space="preserve"> </w:t>
      </w:r>
    </w:p>
    <w:p w14:paraId="0E5855D3" w14:textId="77777777" w:rsidR="00D26DF4" w:rsidRDefault="00D26DF4" w:rsidP="00203B06">
      <w:pPr>
        <w:pStyle w:val="Lijstalinea"/>
        <w:numPr>
          <w:ilvl w:val="0"/>
          <w:numId w:val="9"/>
        </w:numPr>
      </w:pPr>
      <w:r>
        <w:t>De GEMEENTERAAD behorend bij een GEMEENTE houdt (raads)VERGADERINGen. Het werk van de GEMEENTERAAD wordt vaak voorbereid in COMMISSIEs (bijv. Algemeen Bestuur, Ruimte, Samenleving). De GEMEENTE heeft een naam.</w:t>
      </w:r>
    </w:p>
    <w:p w14:paraId="6DE12F74" w14:textId="77777777" w:rsidR="00D26DF4" w:rsidRDefault="00D26DF4" w:rsidP="00D26DF4">
      <w:pPr>
        <w:pStyle w:val="Lijstalinea"/>
        <w:ind w:left="1080"/>
      </w:pPr>
    </w:p>
    <w:p w14:paraId="72E670FF" w14:textId="1F6F955F" w:rsidR="00D26DF4" w:rsidRDefault="00D26DF4" w:rsidP="00203B06">
      <w:pPr>
        <w:pStyle w:val="Lijstalinea"/>
        <w:numPr>
          <w:ilvl w:val="0"/>
          <w:numId w:val="9"/>
        </w:numPr>
      </w:pPr>
      <w:r>
        <w:t>Een RAADSLID heeft zitting in de GEMEENTERAAD (GREMIUM). Een RAADSLID kan ook zitting hebben in één of meerdere raad</w:t>
      </w:r>
      <w:r w:rsidR="00DC2182">
        <w:t>s</w:t>
      </w:r>
      <w:r>
        <w:t>COMMISSIEs (GREMIUM). Soms hebben BURGERLeden ook zitting in een raadscommissie.</w:t>
      </w:r>
      <w:r>
        <w:rPr>
          <w:rStyle w:val="Voetnootmarkering"/>
        </w:rPr>
        <w:footnoteReference w:id="3"/>
      </w:r>
      <w:r>
        <w:t xml:space="preserve"> </w:t>
      </w:r>
      <w:r>
        <w:rPr>
          <w:rStyle w:val="Voetnootmarkering"/>
        </w:rPr>
        <w:footnoteReference w:id="4"/>
      </w:r>
      <w:r>
        <w:t xml:space="preserve">  RAADSLeden en BURGERLeden </w:t>
      </w:r>
      <w:r w:rsidR="00025148">
        <w:t>horen bij een FRACTIE</w:t>
      </w:r>
      <w:r>
        <w:t>. Per fractie is één RAADSLID de fractievoorzitter.</w:t>
      </w:r>
      <w:r>
        <w:rPr>
          <w:rStyle w:val="Voetnootmarkering"/>
        </w:rPr>
        <w:footnoteReference w:id="5"/>
      </w:r>
      <w:r>
        <w:t xml:space="preserve"> </w:t>
      </w:r>
    </w:p>
    <w:p w14:paraId="0D89CA38" w14:textId="77777777" w:rsidR="00D26DF4" w:rsidRDefault="00D26DF4" w:rsidP="00D26DF4">
      <w:pPr>
        <w:pStyle w:val="Lijstalinea"/>
      </w:pPr>
    </w:p>
    <w:p w14:paraId="7A1F8940" w14:textId="77777777" w:rsidR="00025148" w:rsidRDefault="00025148" w:rsidP="00203B06">
      <w:pPr>
        <w:pStyle w:val="Lijstalinea"/>
        <w:numPr>
          <w:ilvl w:val="0"/>
          <w:numId w:val="9"/>
        </w:numPr>
      </w:pPr>
      <w:r>
        <w:lastRenderedPageBreak/>
        <w:t>Van RAADSLeden en BURGERLeden is bekend welke NEVENFUNCTIE ze vervullen.</w:t>
      </w:r>
    </w:p>
    <w:p w14:paraId="26E16452" w14:textId="77777777" w:rsidR="00025148" w:rsidRDefault="00025148" w:rsidP="008739D6">
      <w:pPr>
        <w:pStyle w:val="Lijstalinea"/>
      </w:pPr>
    </w:p>
    <w:p w14:paraId="2FD2723C" w14:textId="77777777" w:rsidR="00D26DF4" w:rsidRDefault="00D26DF4" w:rsidP="00203B06">
      <w:pPr>
        <w:pStyle w:val="Lijstalinea"/>
        <w:numPr>
          <w:ilvl w:val="0"/>
          <w:numId w:val="9"/>
        </w:numPr>
      </w:pPr>
      <w:r>
        <w:t xml:space="preserve">De GEMEENTERAAD en raadsCOMMISSIEs houden VERGADERINGen. Van een VERGADERING is bekend waar die plaats vindt en hoe laat die gestart en beëindigd is. Soms is een VERGADERING geheim. </w:t>
      </w:r>
      <w:r w:rsidRPr="0086178D">
        <w:t>Een geheime vergadering kan alleen plaatsvinden na besluitvorming dat dit geheim is.</w:t>
      </w:r>
    </w:p>
    <w:p w14:paraId="37753679" w14:textId="77777777" w:rsidR="00D26DF4" w:rsidRDefault="00D26DF4" w:rsidP="00D26DF4">
      <w:pPr>
        <w:pStyle w:val="Lijstalinea"/>
      </w:pPr>
    </w:p>
    <w:p w14:paraId="26B78F28" w14:textId="16C22CDD" w:rsidR="00D26DF4" w:rsidRDefault="00D26DF4" w:rsidP="00203B06">
      <w:pPr>
        <w:pStyle w:val="Lijstalinea"/>
        <w:numPr>
          <w:ilvl w:val="0"/>
          <w:numId w:val="9"/>
        </w:numPr>
      </w:pPr>
      <w:r>
        <w:t xml:space="preserve">Een RAADSLID tekent de PRESENTIELIJST bij binnenkomst van de raadsVERGADERING. Wanneer een RAADSLID de VERGADERING eerder verlaat dan wordt dit genoteerd op de PRESENTIELIJST. De VOORZITTER en GRIFFIER zijn aanwezig </w:t>
      </w:r>
      <w:r w:rsidR="00EA5ACC">
        <w:t>en ondersteunen</w:t>
      </w:r>
      <w:r>
        <w:t xml:space="preserve"> de VERGADERING.</w:t>
      </w:r>
      <w:r w:rsidR="00EA5ACC">
        <w:t xml:space="preserve"> De BURGERMEESTER is de voorzitter van de raadsVERGADERING. Een RAADSLID kan de vice-voorzitter zijn van de raadsVERGADERING. RAADSLeden zijn de voorzitter van een commissie.</w:t>
      </w:r>
      <w:r w:rsidR="001E3F2C">
        <w:t xml:space="preserve"> </w:t>
      </w:r>
      <w:r w:rsidR="001F0853">
        <w:t>Van een voorzitter kan tijdens VERGADERING bijgehouden worden van wanneer tot wanneer hij/zij voorzitter was.</w:t>
      </w:r>
      <w:r w:rsidR="001F0853">
        <w:rPr>
          <w:rStyle w:val="Voetnootmarkering"/>
        </w:rPr>
        <w:footnoteReference w:id="6"/>
      </w:r>
    </w:p>
    <w:p w14:paraId="6AFBCB25" w14:textId="77777777" w:rsidR="00D26DF4" w:rsidRDefault="00D26DF4" w:rsidP="00D26DF4">
      <w:pPr>
        <w:pStyle w:val="Lijstalinea"/>
      </w:pPr>
    </w:p>
    <w:p w14:paraId="58AD2D92" w14:textId="0CA8C3F9" w:rsidR="00D26DF4" w:rsidRDefault="00D26DF4" w:rsidP="00203B06">
      <w:pPr>
        <w:pStyle w:val="Lijstalinea"/>
        <w:numPr>
          <w:ilvl w:val="0"/>
          <w:numId w:val="9"/>
        </w:numPr>
      </w:pPr>
      <w:r>
        <w:t xml:space="preserve">Tijdens een VERGADERING worden AGENDAPUNTen behandeld. Een AGENDAPUNT heeft een omschrijving van het onderwerp en een start- en eindtijd. </w:t>
      </w:r>
      <w:r w:rsidR="00B97F27">
        <w:t xml:space="preserve">Soms wordt een AGENDAPUNT niet behandeld. </w:t>
      </w:r>
      <w:r w:rsidR="00551B25">
        <w:t xml:space="preserve">Een AGENDAPUNT kan één of meerdere SUB-AGENDAPUNTEN hebben. </w:t>
      </w:r>
      <w:r w:rsidRPr="00EE660B">
        <w:t>Ten behoeve van de behandeling van een AGENDAPUNT kunnen er meerdere VERGADERSTUKken zijn, zoals VOORSTELlen, AMENDEMENTen en MOTIEs</w:t>
      </w:r>
      <w:r>
        <w:t>,</w:t>
      </w:r>
      <w:r w:rsidRPr="00EE660B">
        <w:t xml:space="preserve"> ingestuurde brieven en vragen. </w:t>
      </w:r>
      <w:r>
        <w:t>Van een VERGADERSTUK</w:t>
      </w:r>
      <w:r w:rsidRPr="00EE660B">
        <w:t xml:space="preserve"> </w:t>
      </w:r>
      <w:r>
        <w:t xml:space="preserve">is bekend: de titel, versie, wie de auteur is, de link naar het document en of het een geheim VERGADERSTUK is. </w:t>
      </w:r>
      <w:r w:rsidRPr="0086178D">
        <w:t xml:space="preserve">Een geheim stuk is alleen geheim na besluitvorming </w:t>
      </w:r>
      <w:r w:rsidR="00362A3B">
        <w:t>door college, raad of commissie</w:t>
      </w:r>
      <w:r w:rsidRPr="0086178D">
        <w:t>, of bekrachtiging van een geheimhoudingsbesluit van het college door de raad.</w:t>
      </w:r>
      <w:r>
        <w:t xml:space="preserve"> </w:t>
      </w:r>
    </w:p>
    <w:p w14:paraId="06BA1FDF" w14:textId="77777777" w:rsidR="00D26DF4" w:rsidRPr="00B367BB" w:rsidRDefault="00D26DF4" w:rsidP="00D26DF4">
      <w:pPr>
        <w:spacing w:after="1"/>
        <w:rPr>
          <w:rFonts w:ascii="Calibri" w:hAnsi="Calibri" w:cs="Calibri"/>
          <w:sz w:val="20"/>
        </w:rPr>
      </w:pPr>
    </w:p>
    <w:p w14:paraId="2D655BB8" w14:textId="77777777" w:rsidR="00D26DF4" w:rsidRDefault="00D26DF4" w:rsidP="00203B06">
      <w:pPr>
        <w:pStyle w:val="Lijstalinea"/>
        <w:numPr>
          <w:ilvl w:val="0"/>
          <w:numId w:val="9"/>
        </w:numPr>
      </w:pPr>
      <w:r w:rsidRPr="007F3CDB">
        <w:t>Een STEMMING heeft betrekking op een</w:t>
      </w:r>
      <w:r>
        <w:t xml:space="preserve"> VERGADERSTUK</w:t>
      </w:r>
      <w:r w:rsidR="005A7A1F">
        <w:t xml:space="preserve"> of een AGENDAPUNT</w:t>
      </w:r>
      <w:r w:rsidRPr="007F3CDB">
        <w:t xml:space="preserve">. Alleen een </w:t>
      </w:r>
      <w:r>
        <w:t>RAADSLID die de PRESENTIELIJST heeft getekend,</w:t>
      </w:r>
      <w:r w:rsidRPr="007F3CDB">
        <w:t xml:space="preserve"> kan tijdens de STEMMING bij een VERGADERING een STEM uitbrengen.</w:t>
      </w:r>
      <w:r w:rsidRPr="007F3CDB">
        <w:rPr>
          <w:rStyle w:val="Voetnootmarkering"/>
        </w:rPr>
        <w:footnoteReference w:id="7"/>
      </w:r>
      <w:r>
        <w:t xml:space="preserve"> De STEMMING leidt tot een BESLUIT: aangenomen, geamendeerd aangenomen, verworpen, aangehouden of onder voorbehoud aangenomen. Sommige AGENDAPUNTen leiden </w:t>
      </w:r>
      <w:r w:rsidRPr="000E7AD9">
        <w:rPr>
          <w:u w:val="single"/>
        </w:rPr>
        <w:t>niet</w:t>
      </w:r>
      <w:r>
        <w:t xml:space="preserve"> tot een BESLUIT (bijvoorbeeld: </w:t>
      </w:r>
      <w:r w:rsidRPr="00EE660B">
        <w:t>opening, sluiting, vragen aan het col</w:t>
      </w:r>
      <w:r>
        <w:t>lege en soms bij VERGADERSTUKken die alleen besproken worden)</w:t>
      </w:r>
      <w:r>
        <w:rPr>
          <w:rStyle w:val="Voetnootmarkering"/>
        </w:rPr>
        <w:footnoteReference w:id="8"/>
      </w:r>
      <w:r>
        <w:t>.</w:t>
      </w:r>
      <w:r w:rsidRPr="008812B0">
        <w:t xml:space="preserve"> </w:t>
      </w:r>
      <w:r w:rsidRPr="008D16FC">
        <w:t xml:space="preserve">Vaak wordt er gevraagd of stemming nodig is: indien niet het geval dan is het voorstel unaniem aangenomen. </w:t>
      </w:r>
    </w:p>
    <w:p w14:paraId="247C740B" w14:textId="77777777" w:rsidR="00D26DF4" w:rsidRDefault="00D26DF4" w:rsidP="00D26DF4">
      <w:pPr>
        <w:pStyle w:val="Lijstalinea"/>
        <w:ind w:left="1080"/>
      </w:pPr>
      <w:r>
        <w:t xml:space="preserve">Bij een STEMMING </w:t>
      </w:r>
      <w:r>
        <w:rPr>
          <w:rStyle w:val="Voetnootmarkering"/>
        </w:rPr>
        <w:footnoteReference w:id="9"/>
      </w:r>
      <w:r>
        <w:t xml:space="preserve"> zijn er de volgende mogelijkheden: </w:t>
      </w:r>
    </w:p>
    <w:p w14:paraId="557C8770" w14:textId="710EB46C" w:rsidR="00D26DF4" w:rsidRDefault="00D26DF4" w:rsidP="00203B06">
      <w:pPr>
        <w:pStyle w:val="Lijstalinea"/>
        <w:numPr>
          <w:ilvl w:val="1"/>
          <w:numId w:val="9"/>
        </w:numPr>
      </w:pPr>
      <w:r>
        <w:t xml:space="preserve">elke </w:t>
      </w:r>
      <w:r w:rsidR="001E3F2C">
        <w:t xml:space="preserve">aanwezig RAADSLID </w:t>
      </w:r>
      <w:r>
        <w:t xml:space="preserve"> brengt een STEM uit (hoofdelijk). </w:t>
      </w:r>
    </w:p>
    <w:p w14:paraId="2564AB6E" w14:textId="77777777" w:rsidR="00D26DF4" w:rsidRDefault="00D26DF4" w:rsidP="00203B06">
      <w:pPr>
        <w:pStyle w:val="Lijstalinea"/>
        <w:numPr>
          <w:ilvl w:val="1"/>
          <w:numId w:val="9"/>
        </w:numPr>
      </w:pPr>
      <w:r>
        <w:t>er is een stem per fractie (FRACTIESTEM)</w:t>
      </w:r>
      <w:r>
        <w:rPr>
          <w:rStyle w:val="Voetnootmarkering"/>
        </w:rPr>
        <w:footnoteReference w:id="10"/>
      </w:r>
      <w:r>
        <w:t xml:space="preserve">. </w:t>
      </w:r>
    </w:p>
    <w:p w14:paraId="22116957" w14:textId="77777777" w:rsidR="00D26DF4" w:rsidRPr="00043D63" w:rsidRDefault="00D26DF4" w:rsidP="00203B06">
      <w:pPr>
        <w:pStyle w:val="Lijstalinea"/>
        <w:numPr>
          <w:ilvl w:val="1"/>
          <w:numId w:val="9"/>
        </w:numPr>
      </w:pPr>
      <w:r w:rsidRPr="00043D63">
        <w:t>Er wordt schriftelijk gestemd</w:t>
      </w:r>
      <w:r w:rsidR="001E3F2C">
        <w:t xml:space="preserve"> door de aanwezige RAADSLeden</w:t>
      </w:r>
      <w:r w:rsidRPr="00043D63">
        <w:t>. Van een schriftelijke STEMMING is alleen de uitslag bekend en niet de STEMmen zelf.</w:t>
      </w:r>
    </w:p>
    <w:p w14:paraId="1102E1EF" w14:textId="77777777" w:rsidR="00D26DF4" w:rsidRDefault="007D780C" w:rsidP="00D26DF4">
      <w:pPr>
        <w:pStyle w:val="Lijstalinea"/>
        <w:ind w:left="1080"/>
      </w:pPr>
      <w:r>
        <w:lastRenderedPageBreak/>
        <w:t>Als een RAADSLID niet wil stemmen dan verlaat hij/zij de vergadering. Soms wordt bijgehouden dat een RAADSLID zich onthouden heeft van een STEMMING.</w:t>
      </w:r>
    </w:p>
    <w:p w14:paraId="36A2518F" w14:textId="77777777" w:rsidR="00D26DF4" w:rsidRDefault="00D26DF4" w:rsidP="00203B06">
      <w:pPr>
        <w:pStyle w:val="Lijstalinea"/>
        <w:numPr>
          <w:ilvl w:val="0"/>
          <w:numId w:val="9"/>
        </w:numPr>
      </w:pPr>
      <w:r>
        <w:t>Er kunnen AME</w:t>
      </w:r>
      <w:r w:rsidR="00696B35">
        <w:t>N</w:t>
      </w:r>
      <w:r>
        <w:t>DEMENTen ingediend worden door een RAADSLID die betrekking hebben op een VOORSTEL. Op een AME</w:t>
      </w:r>
      <w:r w:rsidR="00696B35">
        <w:t>N</w:t>
      </w:r>
      <w:r>
        <w:t>DEMENT kunnen één of meerdere (sub-)AME</w:t>
      </w:r>
      <w:r w:rsidR="00696B35">
        <w:t>N</w:t>
      </w:r>
      <w:r>
        <w:t>DEMENTen ingediend worden. Een AMENDEMENT wordt ondertekend door de indiener. Van belang is om te kunnen zien welke RAADSLeden het AMENDEMENT steunen. Als vóór een AMENDEMENT wordt gestemd, dan is deze onderdeel geworden van het VOORSTEL. D</w:t>
      </w:r>
      <w:r w:rsidRPr="00BE4E6A">
        <w:t xml:space="preserve">oor de stemming is er een </w:t>
      </w:r>
      <w:r>
        <w:t>BESLUIT</w:t>
      </w:r>
      <w:r w:rsidRPr="00BE4E6A">
        <w:t xml:space="preserve"> tot stand gekomen en is </w:t>
      </w:r>
      <w:r>
        <w:t xml:space="preserve">het AMENDEMENT </w:t>
      </w:r>
      <w:r w:rsidRPr="00BE4E6A">
        <w:t xml:space="preserve">daarmee definitief. Ook indien er geen meerderheid is, is er sprake van een besluit. </w:t>
      </w:r>
      <w:r>
        <w:t xml:space="preserve">Het is dan </w:t>
      </w:r>
      <w:r w:rsidRPr="00BE4E6A">
        <w:t>afgewezen.</w:t>
      </w:r>
    </w:p>
    <w:p w14:paraId="0C1FBC96" w14:textId="77777777" w:rsidR="00D26DF4" w:rsidRDefault="00D26DF4" w:rsidP="00D26DF4">
      <w:pPr>
        <w:pStyle w:val="Lijstalinea"/>
        <w:ind w:left="1080"/>
      </w:pPr>
    </w:p>
    <w:p w14:paraId="38926D9B" w14:textId="77777777" w:rsidR="00D26DF4" w:rsidRDefault="00D26DF4" w:rsidP="00203B06">
      <w:pPr>
        <w:pStyle w:val="Lijstalinea"/>
        <w:numPr>
          <w:ilvl w:val="0"/>
          <w:numId w:val="9"/>
        </w:numPr>
      </w:pPr>
      <w:r>
        <w:t xml:space="preserve">Er kunnen MOTIES ingediend worden door een RAADSLID. Een MOTIE is een uitdrukking van een mening en kan betrekking hebben op een VOORSTEL, AGENDAPUNT of geen verband hebben met de AGENDAPUNTen (motie vreemd). Er bestaan bijzondere MOTIEs zoals die van </w:t>
      </w:r>
      <w:r w:rsidRPr="009241BB">
        <w:t xml:space="preserve">wantrouwen, afkeuring, treurnis en vreemd. </w:t>
      </w:r>
      <w:r>
        <w:t>Van belang is om te kunnen zien welke RAADSLeden de MOTIE steunen. D</w:t>
      </w:r>
      <w:r w:rsidRPr="00BE4E6A">
        <w:t xml:space="preserve">oor de stemming is er een </w:t>
      </w:r>
      <w:r>
        <w:t>BESLUIT</w:t>
      </w:r>
      <w:r w:rsidRPr="00BE4E6A">
        <w:t xml:space="preserve"> tot stand gekomen en is de motie daarmee definitief. Ook indien er geen meerderheid is, is er sprake van een </w:t>
      </w:r>
      <w:r>
        <w:t>BESLUIT</w:t>
      </w:r>
      <w:r w:rsidRPr="00BE4E6A">
        <w:t xml:space="preserve">. </w:t>
      </w:r>
      <w:r>
        <w:t xml:space="preserve">Het is dan </w:t>
      </w:r>
      <w:r w:rsidRPr="00BE4E6A">
        <w:t>afgewezen.</w:t>
      </w:r>
    </w:p>
    <w:p w14:paraId="6483A61A" w14:textId="77777777" w:rsidR="00D26DF4" w:rsidRPr="00EA5ACC" w:rsidRDefault="00D26DF4" w:rsidP="00D26DF4">
      <w:pPr>
        <w:pStyle w:val="Lijstalinea"/>
        <w:ind w:left="1080"/>
      </w:pPr>
    </w:p>
    <w:p w14:paraId="298828A3" w14:textId="77777777" w:rsidR="00D26DF4" w:rsidRPr="000B51AF" w:rsidRDefault="00D26DF4" w:rsidP="00203B06">
      <w:pPr>
        <w:pStyle w:val="Lijstalinea"/>
        <w:numPr>
          <w:ilvl w:val="0"/>
          <w:numId w:val="9"/>
        </w:numPr>
        <w:rPr>
          <w:color w:val="006FC2" w:themeColor="text2" w:themeTint="BF"/>
        </w:rPr>
      </w:pPr>
      <w:r w:rsidRPr="00EA5ACC">
        <w:t xml:space="preserve">Naast het recht om moties en amendementen in te dienen hebben raadsleden </w:t>
      </w:r>
      <w:r w:rsidR="00362A3B" w:rsidRPr="00EA5ACC">
        <w:t>o.g.v.</w:t>
      </w:r>
      <w:r w:rsidRPr="00EA5ACC">
        <w:t xml:space="preserve"> de gemeentewet meer rechten die betrekking hebben op </w:t>
      </w:r>
      <w:r w:rsidRPr="000B51AF">
        <w:t>raadsvergaderingen/raadsinformatie. Bijvoorbeeld recht van interpellatie tijdens raadsvergadering (art 155 2e lid)  recht op bijeenroepen vergadering, recht van initiatief, mondeling en schriftelijk vragenrecht (art 155 Gemwet)</w:t>
      </w:r>
      <w:r>
        <w:t xml:space="preserve">. </w:t>
      </w:r>
    </w:p>
    <w:p w14:paraId="678BABFC" w14:textId="77777777" w:rsidR="00D26DF4" w:rsidRDefault="00D26DF4" w:rsidP="00D26DF4">
      <w:pPr>
        <w:pStyle w:val="Lijstalinea"/>
        <w:ind w:left="1080"/>
      </w:pPr>
    </w:p>
    <w:p w14:paraId="7451DA48" w14:textId="77777777" w:rsidR="00D26DF4" w:rsidRDefault="00D26DF4" w:rsidP="00203B06">
      <w:pPr>
        <w:pStyle w:val="Lijstalinea"/>
        <w:numPr>
          <w:ilvl w:val="0"/>
          <w:numId w:val="9"/>
        </w:numPr>
      </w:pPr>
      <w:r>
        <w:t>Bij de STEMMING over een VOORSTEL wordt er eerst over de betrokken (sub-)AMENDEMENTEN en MOTIEs en gestemd. (Ov</w:t>
      </w:r>
      <w:r w:rsidRPr="0007539C">
        <w:t xml:space="preserve">er </w:t>
      </w:r>
      <w:r>
        <w:t>de MOTIES ‘</w:t>
      </w:r>
      <w:r w:rsidRPr="0007539C">
        <w:t>vreemd</w:t>
      </w:r>
      <w:r>
        <w:t>’ wordt als laatste gestemd</w:t>
      </w:r>
      <w:r w:rsidRPr="0007539C">
        <w:t>.</w:t>
      </w:r>
      <w:r>
        <w:t>) Het</w:t>
      </w:r>
      <w:r w:rsidRPr="0007539C">
        <w:t xml:space="preserve"> meest verstrekkende </w:t>
      </w:r>
      <w:r>
        <w:t xml:space="preserve">AMENDEMENT of MOTIE </w:t>
      </w:r>
      <w:r w:rsidRPr="0007539C">
        <w:t xml:space="preserve">wordt als eerste in </w:t>
      </w:r>
      <w:r w:rsidR="00696B35">
        <w:t>STEMMING</w:t>
      </w:r>
      <w:r w:rsidRPr="0007539C">
        <w:t xml:space="preserve"> gebracht. </w:t>
      </w:r>
      <w:r>
        <w:t>Een MOTIE of een AMENDEMENT kan voor de STEMMING worden ingetrokken.</w:t>
      </w:r>
    </w:p>
    <w:p w14:paraId="032FE00A" w14:textId="77777777" w:rsidR="00D26DF4" w:rsidRDefault="00D26DF4" w:rsidP="00D26DF4">
      <w:pPr>
        <w:pStyle w:val="Lijstalinea"/>
        <w:ind w:left="1080"/>
      </w:pPr>
    </w:p>
    <w:p w14:paraId="5EB2980D" w14:textId="3160ECA1" w:rsidR="00D26DF4" w:rsidRDefault="00D26DF4" w:rsidP="00203B06">
      <w:pPr>
        <w:pStyle w:val="Lijstalinea"/>
        <w:numPr>
          <w:ilvl w:val="0"/>
          <w:numId w:val="9"/>
        </w:numPr>
      </w:pPr>
      <w:r>
        <w:t xml:space="preserve">Een </w:t>
      </w:r>
      <w:r w:rsidR="00025148">
        <w:t xml:space="preserve">aanwezig RAADSLID </w:t>
      </w:r>
      <w:r>
        <w:t>kan een TOESPRAAK (betoog, vraag, interruptie) houden. Ook kunnen er andere personen spreken (</w:t>
      </w:r>
      <w:r w:rsidR="00025148">
        <w:t xml:space="preserve">BURGERMEESTER, </w:t>
      </w:r>
      <w:r w:rsidR="007155E5">
        <w:t xml:space="preserve">WETHOUDER, </w:t>
      </w:r>
      <w:r>
        <w:t>ambtenaar, deskundige van buiten de gemeente) of inspreken (vb. inwoners). Van een TOESPRAAK wordt de tekst, audio of video vastgelegd. Indien er een spreker of inspreker is dan wordt de naam van die persoon geregistreerd en eventueel de naam van de organisatie.</w:t>
      </w:r>
    </w:p>
    <w:p w14:paraId="04802251" w14:textId="77777777" w:rsidR="001A640D" w:rsidRDefault="001A640D" w:rsidP="001A640D">
      <w:pPr>
        <w:pStyle w:val="Lijstalinea"/>
        <w:ind w:left="1080"/>
      </w:pPr>
    </w:p>
    <w:p w14:paraId="42B11DA5" w14:textId="77777777" w:rsidR="001A640D" w:rsidRDefault="001A640D" w:rsidP="001A640D">
      <w:pPr>
        <w:pStyle w:val="Lijstalinea"/>
        <w:spacing w:line="240" w:lineRule="auto"/>
        <w:contextualSpacing w:val="0"/>
      </w:pPr>
    </w:p>
    <w:p w14:paraId="1FCB20D4" w14:textId="77777777" w:rsidR="001A640D" w:rsidRDefault="001A640D" w:rsidP="001A640D">
      <w:pPr>
        <w:pStyle w:val="Kop3"/>
      </w:pPr>
      <w:bookmarkStart w:id="22" w:name="_Toc489351683"/>
      <w:r>
        <w:t>Feittypen vanuit standaarden of behoeften van anderen</w:t>
      </w:r>
      <w:bookmarkEnd w:id="22"/>
    </w:p>
    <w:p w14:paraId="4EB72F58" w14:textId="77777777" w:rsidR="001A640D" w:rsidRDefault="001A640D" w:rsidP="001A640D">
      <w:pPr>
        <w:spacing w:line="240" w:lineRule="auto"/>
        <w:contextualSpacing w:val="0"/>
      </w:pPr>
    </w:p>
    <w:p w14:paraId="64A02400" w14:textId="77777777" w:rsidR="001A640D" w:rsidRPr="00F11700" w:rsidRDefault="001A640D" w:rsidP="00203B06">
      <w:pPr>
        <w:pStyle w:val="Lijstalinea"/>
        <w:numPr>
          <w:ilvl w:val="0"/>
          <w:numId w:val="10"/>
        </w:numPr>
      </w:pPr>
      <w:r w:rsidRPr="00F11700">
        <w:t>Een VERGADERSTUK is een INFORMATIEOBJECT. (RGBZ)</w:t>
      </w:r>
    </w:p>
    <w:p w14:paraId="6E91F674" w14:textId="5C4162F4" w:rsidR="001A640D" w:rsidRPr="00F11700" w:rsidRDefault="001A640D" w:rsidP="00203B06">
      <w:pPr>
        <w:pStyle w:val="Lijstalinea"/>
        <w:numPr>
          <w:ilvl w:val="0"/>
          <w:numId w:val="10"/>
        </w:numPr>
      </w:pPr>
      <w:r w:rsidRPr="00F11700">
        <w:t>Van elk VERGADERSTUK wordt één thema gespecificeerd. Dit zou bijvoorbeeld gerelateerd kunnen worden aan de hoofdfuncties die bestaan vanuit het Besluit Begroting en Verantwoording. (</w:t>
      </w:r>
      <w:r>
        <w:t xml:space="preserve">verzoek </w:t>
      </w:r>
      <w:r w:rsidRPr="00F11700">
        <w:t>ORI-API</w:t>
      </w:r>
      <w:r>
        <w:t xml:space="preserve">, </w:t>
      </w:r>
      <w:r w:rsidRPr="00F11700">
        <w:t>ARGU)</w:t>
      </w:r>
    </w:p>
    <w:p w14:paraId="70A8B3E7" w14:textId="77777777" w:rsidR="001A640D" w:rsidRPr="00CC5BAC" w:rsidRDefault="001A640D" w:rsidP="001A640D">
      <w:pPr>
        <w:pStyle w:val="Lijstalinea"/>
        <w:ind w:left="1080"/>
      </w:pPr>
      <w:r w:rsidRPr="00CC5BAC">
        <w:t>Dit moet nog nader uitgezocht worden, zoals of dit een vaste lijst (enumeratie) moet worden.</w:t>
      </w:r>
    </w:p>
    <w:p w14:paraId="130A9730" w14:textId="77777777" w:rsidR="001A640D" w:rsidRDefault="001A640D" w:rsidP="001A640D">
      <w:pPr>
        <w:spacing w:line="240" w:lineRule="auto"/>
        <w:contextualSpacing w:val="0"/>
      </w:pPr>
    </w:p>
    <w:p w14:paraId="1856C011" w14:textId="77777777" w:rsidR="00D26DF4" w:rsidRDefault="00D26DF4">
      <w:pPr>
        <w:contextualSpacing w:val="0"/>
      </w:pPr>
      <w:r>
        <w:br w:type="page"/>
      </w:r>
    </w:p>
    <w:p w14:paraId="5313056C" w14:textId="77777777" w:rsidR="009E4FB5" w:rsidRDefault="001A640D" w:rsidP="001A640D">
      <w:pPr>
        <w:pStyle w:val="Kop2"/>
      </w:pPr>
      <w:bookmarkStart w:id="23" w:name="_Toc484622416"/>
      <w:bookmarkStart w:id="24" w:name="_Toc489351684"/>
      <w:r>
        <w:lastRenderedPageBreak/>
        <w:t>Analyse van feittypen</w:t>
      </w:r>
      <w:bookmarkEnd w:id="23"/>
      <w:bookmarkEnd w:id="24"/>
      <w:r w:rsidR="00FA696E">
        <w:t xml:space="preserve"> </w:t>
      </w:r>
    </w:p>
    <w:p w14:paraId="1BC3D162" w14:textId="77777777" w:rsidR="009E4FB5" w:rsidRDefault="00AF422B" w:rsidP="00CB25BE">
      <w:r>
        <w:t>Omdat GEMEENTERAAD en de gemeenteraad</w:t>
      </w:r>
      <w:r w:rsidR="009E4FB5">
        <w:t xml:space="preserve">COMMISSIEs </w:t>
      </w:r>
      <w:r>
        <w:t xml:space="preserve">niet centraal staan bij ORI, is ervoor gekozen om deze te vervangen met het objecttype </w:t>
      </w:r>
      <w:r w:rsidR="009E4FB5">
        <w:t>GREMIA</w:t>
      </w:r>
      <w:r>
        <w:t>.</w:t>
      </w:r>
    </w:p>
    <w:p w14:paraId="42446B93" w14:textId="77777777" w:rsidR="009E4FB5" w:rsidRDefault="009E4FB5" w:rsidP="00CB25BE"/>
    <w:p w14:paraId="55DFD179" w14:textId="77777777" w:rsidR="006C1D61" w:rsidRDefault="006C1D61" w:rsidP="00CB25BE">
      <w:r>
        <w:t>De GEMEENTE</w:t>
      </w:r>
      <w:r w:rsidR="00947B93">
        <w:t xml:space="preserve"> is </w:t>
      </w:r>
      <w:r w:rsidR="00D26DF4">
        <w:t xml:space="preserve">als objecttype </w:t>
      </w:r>
      <w:r w:rsidR="00947B93">
        <w:t xml:space="preserve">opgenomen om verbanden te kunnen leggen </w:t>
      </w:r>
      <w:r w:rsidR="00D26DF4">
        <w:t xml:space="preserve">van voor en </w:t>
      </w:r>
      <w:r w:rsidR="00947B93">
        <w:t>na gemeentelijke herindelingen.</w:t>
      </w:r>
      <w:r w:rsidR="00EA5ACC">
        <w:t xml:space="preserve"> </w:t>
      </w:r>
      <w:r w:rsidR="00EA5ACC">
        <w:t>Dit objecttype wordt overgenomen van informatiemodel RSGB.</w:t>
      </w:r>
      <w:r w:rsidR="00EA5ACC">
        <w:rPr>
          <w:rStyle w:val="Voetnootmarkering"/>
        </w:rPr>
        <w:footnoteReference w:id="11"/>
      </w:r>
    </w:p>
    <w:p w14:paraId="0673FE74" w14:textId="77777777" w:rsidR="009E4FB5" w:rsidRDefault="009E4FB5" w:rsidP="00CB25BE"/>
    <w:p w14:paraId="2AF56668" w14:textId="77777777" w:rsidR="00025148" w:rsidRDefault="00025148" w:rsidP="00CB25BE">
      <w:r>
        <w:t xml:space="preserve">Bij raads- en commissieVERGADERINGen zijn er verschillende deelnemers zoals </w:t>
      </w:r>
      <w:r w:rsidR="00C12B03">
        <w:t>raadsl</w:t>
      </w:r>
      <w:r>
        <w:t xml:space="preserve">eden, </w:t>
      </w:r>
      <w:r w:rsidR="00C12B03">
        <w:t>burgerl</w:t>
      </w:r>
      <w:r>
        <w:t xml:space="preserve">eden, de </w:t>
      </w:r>
      <w:r w:rsidR="00C12B03">
        <w:t>burgermeester</w:t>
      </w:r>
      <w:r>
        <w:t xml:space="preserve">, </w:t>
      </w:r>
      <w:r w:rsidR="00C12B03">
        <w:t>wethouders</w:t>
      </w:r>
      <w:r>
        <w:t xml:space="preserve">, </w:t>
      </w:r>
      <w:r w:rsidR="00C12B03">
        <w:t>de griffier</w:t>
      </w:r>
      <w:r>
        <w:t xml:space="preserve">, ambtenaren, insprekers, adviseurs, etc. </w:t>
      </w:r>
      <w:r w:rsidR="00C12B03">
        <w:t>Dit zijn VERGADERDEELNEMERS die een bepaalde functie hebben tijdens de VERGADERING, namelijk als raadslid, burgerlid, de burgermeester, wethouder, de griffier, ambtenaar, inspreker en adviseur. De burgermeester en raadslid kunnen voorzitter zijn.</w:t>
      </w:r>
    </w:p>
    <w:p w14:paraId="23667B73" w14:textId="77777777" w:rsidR="00C12B03" w:rsidRDefault="00C12B03" w:rsidP="00CB25BE"/>
    <w:p w14:paraId="2D9AB22F" w14:textId="5EC26764" w:rsidR="009E4FB5" w:rsidRPr="00C12B03" w:rsidRDefault="00D62EF6" w:rsidP="00654EFA">
      <w:r>
        <w:t xml:space="preserve">Bij informatiemodelleren </w:t>
      </w:r>
      <w:r w:rsidR="00654EFA">
        <w:t xml:space="preserve">worden specifieke documenten e.d. niet beschreven. Om die reden is presentielijst niet opgenomen en vervangen met </w:t>
      </w:r>
      <w:r w:rsidR="00C12B03">
        <w:t>AANWEZIGHEID VERGADERDEELNEMER</w:t>
      </w:r>
      <w:r w:rsidR="00654EFA">
        <w:t>: v</w:t>
      </w:r>
      <w:r w:rsidR="009E4FB5" w:rsidRPr="009E4FB5">
        <w:t xml:space="preserve">an een </w:t>
      </w:r>
      <w:r w:rsidR="00C12B03">
        <w:t>VERGADERDEELNEMER</w:t>
      </w:r>
      <w:r w:rsidR="00C12B03" w:rsidRPr="009E4FB5">
        <w:t xml:space="preserve"> </w:t>
      </w:r>
      <w:r w:rsidR="009E4FB5" w:rsidRPr="009E4FB5">
        <w:t>is bekend wanneer hij/zij aanwezig (present) was</w:t>
      </w:r>
      <w:r w:rsidR="007D780C">
        <w:t xml:space="preserve"> (AANWEZIGHEID VERGADERDEELNEMER)</w:t>
      </w:r>
      <w:r w:rsidR="009E4FB5" w:rsidRPr="009E4FB5">
        <w:t>.</w:t>
      </w:r>
      <w:r w:rsidR="009E4FB5">
        <w:t xml:space="preserve"> </w:t>
      </w:r>
      <w:r w:rsidR="00C12B03">
        <w:t>Een VERGADERDEELNEMER kan dus meerdere keren aanwezig zijn in dezelfde VERGADERING. Wanneer een RAADSLID voor een STEMMING bewust de VERGADERING verlaat om een STEM te onthouden, dan kan dit bij de AANWEZIGHEID VERGADERDEELNEMER vastgelegd worden (</w:t>
      </w:r>
      <w:r w:rsidR="00C12B03">
        <w:rPr>
          <w:i/>
        </w:rPr>
        <w:t>Indicatie onthouding</w:t>
      </w:r>
      <w:r w:rsidR="00C12B03">
        <w:t>).</w:t>
      </w:r>
    </w:p>
    <w:p w14:paraId="22B292E3" w14:textId="77777777" w:rsidR="00FB7FDA" w:rsidRDefault="00FB7FDA" w:rsidP="00CB25BE">
      <w:pPr>
        <w:rPr>
          <w:color w:val="006FC2" w:themeColor="text2" w:themeTint="BF"/>
        </w:rPr>
      </w:pPr>
    </w:p>
    <w:p w14:paraId="37B9D1D4" w14:textId="5CE6B1AD" w:rsidR="00BE37C9" w:rsidRDefault="00BE37C9" w:rsidP="00CB25BE">
      <w:r>
        <w:t xml:space="preserve">Tijdens de raadsVERGADERING worden BESLUITen genomen over o.a. VOORSTELlen en MOTIES. </w:t>
      </w:r>
      <w:r w:rsidR="007D780C">
        <w:t xml:space="preserve"> </w:t>
      </w:r>
    </w:p>
    <w:p w14:paraId="6EB370CE" w14:textId="77777777" w:rsidR="001E49F2" w:rsidRDefault="00BE37C9" w:rsidP="00CB25BE">
      <w:r>
        <w:t xml:space="preserve"> </w:t>
      </w:r>
    </w:p>
    <w:p w14:paraId="74FB70EA" w14:textId="77777777" w:rsidR="00551B25" w:rsidRDefault="00551B25" w:rsidP="00BE37C9">
      <w:r>
        <w:t>Een STEMMING kan betrekking hebben op een VERGADERSTUK, zoals een MOTIE, VOORSTEL, CONCEPT BESLUITSTUK of een AMENDEMENT. Ook kan een STEMMING betrekking hebben op een verzameling van VERGADERSTUKken (VERGADERSTUK met subVERGADERSTUKken) zoals bijvoorbeeld een voorstel met één of meerdere AMENDEMENTen en inhoudelijke beleidsstukken (VERGADERSTUKKEN).</w:t>
      </w:r>
      <w:r w:rsidR="005C7CE1">
        <w:t xml:space="preserve"> Een AMENDEMENT hoort bij een VOORSTEL of een CONCEPT BESLUITSTUK.</w:t>
      </w:r>
    </w:p>
    <w:p w14:paraId="6D27B85E" w14:textId="77777777" w:rsidR="005C7CE1" w:rsidRDefault="005C7CE1" w:rsidP="00BE37C9"/>
    <w:p w14:paraId="27D8D5A0" w14:textId="10A80A65" w:rsidR="005C7CE1" w:rsidRDefault="006B224A" w:rsidP="00BE37C9">
      <w:r>
        <w:t xml:space="preserve">In dit semantische informatiemodel wordt er </w:t>
      </w:r>
      <w:r w:rsidR="005C7CE1">
        <w:t xml:space="preserve">onderscheid </w:t>
      </w:r>
      <w:r>
        <w:t xml:space="preserve">gemaakt </w:t>
      </w:r>
      <w:r w:rsidR="005C7CE1">
        <w:t xml:space="preserve">naar </w:t>
      </w:r>
      <w:r>
        <w:t xml:space="preserve">vergaderstuk, </w:t>
      </w:r>
      <w:r w:rsidR="005C7CE1">
        <w:t xml:space="preserve">motie, amendement, concept besluitstuk, voorstel en </w:t>
      </w:r>
      <w:r>
        <w:t xml:space="preserve">vraag omdat bijvoorbeeld een MOTIE wezenlijk iets anders is dan een AMENDEMENT. Het is goed voor te stellen dat in een uitwisselings-gegevensmodel (UGM) er alleen sprake is van een VERGADERSTUK met bijvoorbeeld een type-aanduiding (motie, amendement, </w:t>
      </w:r>
      <w:r w:rsidR="009B1599">
        <w:t>etc.</w:t>
      </w:r>
      <w:r>
        <w:t>) om het uitwisselingsmodel te vereenvoudigen. Maar dit komt pas aanbod bij het uitwerken van het UGM.</w:t>
      </w:r>
    </w:p>
    <w:p w14:paraId="3784837E" w14:textId="77777777" w:rsidR="00BE37C9" w:rsidRDefault="00BE37C9" w:rsidP="00BE37C9">
      <w:r>
        <w:t>Onder een VOORSTEL wordt zowel een Initiatief voorstel verstaan als een raadsvoorstel dat afkomstig is van het College van B&amp;W</w:t>
      </w:r>
    </w:p>
    <w:p w14:paraId="71B53A55" w14:textId="77777777" w:rsidR="00435095" w:rsidRDefault="00435095" w:rsidP="00BE37C9"/>
    <w:p w14:paraId="508BCC9C" w14:textId="77777777" w:rsidR="009760B3" w:rsidRDefault="009760B3" w:rsidP="00435095">
      <w:r>
        <w:t>Een STEMMING kan ook betrekking hebben op een (sub)AGENDAPUNT.</w:t>
      </w:r>
    </w:p>
    <w:p w14:paraId="1E354EB9" w14:textId="77777777" w:rsidR="009760B3" w:rsidRDefault="009760B3" w:rsidP="00435095"/>
    <w:p w14:paraId="7E19BEB5" w14:textId="77777777" w:rsidR="00BE37C9" w:rsidRDefault="00435095" w:rsidP="00435095">
      <w:r>
        <w:t xml:space="preserve">In de doorgenomen verslagen van raadsvergaderingen op de diverse website van gemeenten werd niet zo snel iets gevonden over </w:t>
      </w:r>
      <w:r w:rsidRPr="000B51AF">
        <w:t>recht van interpe</w:t>
      </w:r>
      <w:r>
        <w:t xml:space="preserve">llatie tijdens raadsvergadering en over het </w:t>
      </w:r>
      <w:r w:rsidRPr="000B51AF">
        <w:t xml:space="preserve">bijeenroepen </w:t>
      </w:r>
      <w:r>
        <w:t xml:space="preserve">van </w:t>
      </w:r>
      <w:r w:rsidRPr="000B51AF">
        <w:t>vergadering</w:t>
      </w:r>
      <w:r>
        <w:t>en. Daarom is hier niets over opgenomen in het informatiemodel.</w:t>
      </w:r>
    </w:p>
    <w:p w14:paraId="3CB62C1A" w14:textId="77777777" w:rsidR="00435095" w:rsidRDefault="00435095" w:rsidP="00BE37C9"/>
    <w:p w14:paraId="33C6AF26" w14:textId="7D08B760" w:rsidR="00BE37C9" w:rsidRDefault="00CF744D" w:rsidP="001E49F2">
      <w:r>
        <w:t>Toegevoegd is dat e</w:t>
      </w:r>
      <w:r w:rsidR="005A7444" w:rsidRPr="005A7444">
        <w:t xml:space="preserve">en ZAAK uit het bedrijfsproces van de gemeente betrekking </w:t>
      </w:r>
      <w:r>
        <w:t xml:space="preserve">kan </w:t>
      </w:r>
      <w:r w:rsidR="005A7444" w:rsidRPr="005A7444">
        <w:t xml:space="preserve">hebben op een </w:t>
      </w:r>
      <w:r w:rsidR="00204B28">
        <w:t>VERGADERSTUK</w:t>
      </w:r>
      <w:r w:rsidR="005A7444" w:rsidRPr="005A7444">
        <w:t xml:space="preserve">. Bijvoorbeeld: de </w:t>
      </w:r>
      <w:r w:rsidR="00204B28">
        <w:t>gemeenteraad</w:t>
      </w:r>
      <w:r w:rsidR="005A7444" w:rsidRPr="005A7444">
        <w:t xml:space="preserve"> vergadert over een voorstel over de begroting </w:t>
      </w:r>
      <w:r w:rsidR="005A7444" w:rsidRPr="005A7444">
        <w:lastRenderedPageBreak/>
        <w:t>van de bouw van een nieuw cultureel centrum en er lopen over dit centrum allerlei zaken in het bedrijfsproces (bijv. vergunningsaanvragen, bezwaren).</w:t>
      </w:r>
    </w:p>
    <w:p w14:paraId="683A0624" w14:textId="77777777" w:rsidR="00BE37C9" w:rsidRDefault="00BE37C9" w:rsidP="00BE37C9">
      <w:pPr>
        <w:pStyle w:val="Kop2"/>
      </w:pPr>
      <w:bookmarkStart w:id="25" w:name="_Toc484622417"/>
      <w:bookmarkStart w:id="26" w:name="_Toc489351685"/>
      <w:r>
        <w:t>Openstaande vragen</w:t>
      </w:r>
      <w:bookmarkEnd w:id="25"/>
      <w:bookmarkEnd w:id="26"/>
    </w:p>
    <w:p w14:paraId="150A7BE8" w14:textId="77777777" w:rsidR="00E72633" w:rsidRDefault="00BE37C9" w:rsidP="00203B06">
      <w:pPr>
        <w:pStyle w:val="Lijstalinea"/>
        <w:numPr>
          <w:ilvl w:val="0"/>
          <w:numId w:val="11"/>
        </w:numPr>
      </w:pPr>
      <w:r>
        <w:t xml:space="preserve">De voorzitter en griffier zijn niet in het model opgenomen. Is er informatie over de </w:t>
      </w:r>
      <w:r w:rsidR="00362A3B">
        <w:t>voorzitter</w:t>
      </w:r>
      <w:r>
        <w:t xml:space="preserve"> en de griffier die bij ORI gedeeld zou moeten worden</w:t>
      </w:r>
      <w:r w:rsidRPr="00654EFA">
        <w:t>?</w:t>
      </w:r>
      <w:r w:rsidR="00F36BBA">
        <w:t xml:space="preserve"> In feedback is aangegeven dat dit opgenomen moet worden en is in het model verwerkt.</w:t>
      </w:r>
    </w:p>
    <w:p w14:paraId="4E402B2D" w14:textId="77777777" w:rsidR="00CF744D" w:rsidRDefault="00E72633" w:rsidP="00203B06">
      <w:pPr>
        <w:pStyle w:val="Lijstalinea"/>
        <w:numPr>
          <w:ilvl w:val="0"/>
          <w:numId w:val="11"/>
        </w:numPr>
      </w:pPr>
      <w:r w:rsidRPr="00E72633">
        <w:t>Wordt er in een gemeente gestemd in commissievergaderingen</w:t>
      </w:r>
      <w:r>
        <w:t xml:space="preserve"> en worden deze stemmingen vastgelegd</w:t>
      </w:r>
      <w:r w:rsidRPr="00E72633">
        <w:t>?</w:t>
      </w:r>
      <w:r w:rsidR="00F36BBA">
        <w:t xml:space="preserve"> Alleen de STEMMINGen in de raadsVERGADERING worden bijgehouden</w:t>
      </w:r>
    </w:p>
    <w:p w14:paraId="0EC54A86" w14:textId="43D243E7" w:rsidR="00CF744D" w:rsidRDefault="00CF744D" w:rsidP="00203B06">
      <w:pPr>
        <w:pStyle w:val="Lijstalinea"/>
        <w:numPr>
          <w:ilvl w:val="0"/>
          <w:numId w:val="11"/>
        </w:numPr>
      </w:pPr>
      <w:r>
        <w:t>Is er i</w:t>
      </w:r>
      <w:r w:rsidR="0044421B">
        <w:t xml:space="preserve">n de </w:t>
      </w:r>
      <w:r>
        <w:t>praktijk van ORI behoefte dat een ZAAK gekoppeld is aan een VOORSTEL of een CONCEPT BESLUITSTUK?</w:t>
      </w:r>
      <w:r w:rsidR="0044421B">
        <w:t xml:space="preserve"> Of valt deze relatie buiten de scope van ORI?</w:t>
      </w:r>
      <w:r w:rsidR="00CC30C1">
        <w:t xml:space="preserve"> </w:t>
      </w:r>
      <w:r w:rsidR="00CC30C1">
        <w:t>Genoemd is dat een ZAAK eerder gekoppeld is aan een document. In dit model is dat een VERGADERSTUK.</w:t>
      </w:r>
    </w:p>
    <w:p w14:paraId="41C89CBE" w14:textId="7FCAD834" w:rsidR="0044421B" w:rsidRDefault="0044421B" w:rsidP="00203B06">
      <w:pPr>
        <w:pStyle w:val="Lijstalinea"/>
        <w:numPr>
          <w:ilvl w:val="0"/>
          <w:numId w:val="11"/>
        </w:numPr>
      </w:pPr>
      <w:r>
        <w:t>Moet er van interpellaties, vragenrecht of recht van bijeenroepen vergadering nog iets worden opgenomen in het model?</w:t>
      </w:r>
      <w:r w:rsidR="00CC30C1">
        <w:t xml:space="preserve"> Het opnemen van een VRAAG kan handig zijn</w:t>
      </w:r>
    </w:p>
    <w:p w14:paraId="17EC38FE" w14:textId="0400ED99" w:rsidR="00D91653" w:rsidRDefault="00D91653" w:rsidP="00203B06">
      <w:pPr>
        <w:pStyle w:val="Lijstalinea"/>
        <w:numPr>
          <w:ilvl w:val="0"/>
          <w:numId w:val="11"/>
        </w:numPr>
      </w:pPr>
      <w:r>
        <w:t xml:space="preserve"> Bij de Fractienaam van een FRACTIE is als type de referentielijst POLITIEKE PARTIJ opgenomen. Dit is gedaan met het idee dat een landelijk bijgehouden lijst beter is voor uitwisseling en voor gebruik van ORI. Neem als voorbeeld de verschillende schrijfwijzen voor PVDA. Het gebruik van een referentielijst heeft wel als gevolg dat die lijst moet worden gemaakt, moet worden bijgehouden en gebruikt worden door leveranciers en gemeenten. Het beheer van deze lijst is nog niet belegd. Een alternatief is om bij attribuutsoort ‘Fractienaam’ als type bijvoorbeeld AN100 te maken en geen gebruik te maken van een referentielijst. Wat heeft de voorkeur?</w:t>
      </w:r>
    </w:p>
    <w:p w14:paraId="7111361C" w14:textId="48511095" w:rsidR="003812AA" w:rsidRDefault="003812AA" w:rsidP="00203B06">
      <w:pPr>
        <w:pStyle w:val="Lijstalinea"/>
        <w:numPr>
          <w:ilvl w:val="0"/>
          <w:numId w:val="11"/>
        </w:numPr>
      </w:pPr>
      <w:r>
        <w:t xml:space="preserve">De minimale set van gegevens moet nog worden vastgesteld. </w:t>
      </w:r>
      <w:r w:rsidR="002B4C0C">
        <w:t xml:space="preserve">Veel kardinaliteiten zijn gewijzigd naar 0..1  of 0..N om het zo ‘vrij’ mogelijk te houden. Tijdens het omzetten van het informatiemodel ORI naar een uitwisselingsgegevensmodel zal de minimale set vastgesteld moeten worden. De </w:t>
      </w:r>
      <w:r w:rsidR="00F64161">
        <w:t>minimale</w:t>
      </w:r>
      <w:r w:rsidR="002B4C0C">
        <w:t xml:space="preserve"> set moet nog uitgezocht worden en input is welkom.</w:t>
      </w:r>
    </w:p>
    <w:p w14:paraId="4832095A" w14:textId="77777777" w:rsidR="0049603E" w:rsidRDefault="0049603E" w:rsidP="0049603E">
      <w:pPr>
        <w:pStyle w:val="Kop2"/>
      </w:pPr>
      <w:bookmarkStart w:id="27" w:name="_Toc484622418"/>
      <w:bookmarkStart w:id="28" w:name="_Ref489348060"/>
      <w:bookmarkStart w:id="29" w:name="_Toc489351686"/>
      <w:r>
        <w:t>Diagram informatiemodel</w:t>
      </w:r>
      <w:bookmarkEnd w:id="27"/>
      <w:bookmarkEnd w:id="28"/>
      <w:bookmarkEnd w:id="29"/>
    </w:p>
    <w:p w14:paraId="429DA3DA" w14:textId="77777777" w:rsidR="0049603E" w:rsidRDefault="0049603E" w:rsidP="0049603E">
      <w:pPr>
        <w:sectPr w:rsidR="0049603E" w:rsidSect="00ED4F38">
          <w:headerReference w:type="even" r:id="rId9"/>
          <w:headerReference w:type="default" r:id="rId10"/>
          <w:footerReference w:type="even" r:id="rId11"/>
          <w:footerReference w:type="default" r:id="rId12"/>
          <w:headerReference w:type="first" r:id="rId13"/>
          <w:footerReference w:type="first" r:id="rId14"/>
          <w:pgSz w:w="11900" w:h="16840" w:code="9"/>
          <w:pgMar w:top="1985" w:right="1418" w:bottom="1077" w:left="1418" w:header="709" w:footer="709" w:gutter="0"/>
          <w:cols w:space="708"/>
          <w:docGrid w:linePitch="245"/>
        </w:sectPr>
      </w:pPr>
      <w:r>
        <w:t>Op de volgende pagina is het diagram van het informatiemodel opgenomen</w:t>
      </w:r>
      <w:r w:rsidR="00FB79A6">
        <w:t>.</w:t>
      </w:r>
    </w:p>
    <w:p w14:paraId="34A3BA16" w14:textId="0F92951E" w:rsidR="0063081C" w:rsidRDefault="00F87956" w:rsidP="004F75A6">
      <w:pPr>
        <w:sectPr w:rsidR="0063081C" w:rsidSect="000B129C">
          <w:pgSz w:w="16840" w:h="11900" w:orient="landscape" w:code="9"/>
          <w:pgMar w:top="1418" w:right="1985" w:bottom="1418" w:left="1077" w:header="709" w:footer="709" w:gutter="0"/>
          <w:cols w:space="708"/>
          <w:docGrid w:linePitch="245"/>
        </w:sectPr>
      </w:pPr>
      <w:r w:rsidRPr="00F87956">
        <w:rPr>
          <w:noProof/>
        </w:rPr>
        <w:lastRenderedPageBreak/>
        <w:drawing>
          <wp:inline distT="0" distB="0" distL="0" distR="0" wp14:anchorId="06E5F343" wp14:editId="343B0C48">
            <wp:extent cx="9056692" cy="5382883"/>
            <wp:effectExtent l="0" t="0" r="0" b="889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58817" cy="5384146"/>
                    </a:xfrm>
                    <a:prstGeom prst="rect">
                      <a:avLst/>
                    </a:prstGeom>
                    <a:noFill/>
                    <a:ln>
                      <a:noFill/>
                    </a:ln>
                  </pic:spPr>
                </pic:pic>
              </a:graphicData>
            </a:graphic>
          </wp:inline>
        </w:drawing>
      </w:r>
    </w:p>
    <w:p w14:paraId="0826BA4F" w14:textId="77777777" w:rsidR="00847C61" w:rsidRPr="001C1C41" w:rsidRDefault="00847C61" w:rsidP="00847C61">
      <w:pPr>
        <w:pStyle w:val="Kop1"/>
      </w:pPr>
      <w:bookmarkStart w:id="30" w:name="_Toc430247454"/>
      <w:bookmarkStart w:id="31" w:name="_Toc484622419"/>
      <w:bookmarkStart w:id="32" w:name="_Toc489351687"/>
      <w:r>
        <w:lastRenderedPageBreak/>
        <w:t>Objecttypen</w:t>
      </w:r>
      <w:bookmarkEnd w:id="30"/>
      <w:bookmarkEnd w:id="31"/>
      <w:bookmarkEnd w:id="32"/>
    </w:p>
    <w:p w14:paraId="50C613C8" w14:textId="77777777" w:rsidR="00847C61" w:rsidRPr="00A71311" w:rsidRDefault="00847C61" w:rsidP="00847C61">
      <w:pPr>
        <w:rPr>
          <w:rFonts w:eastAsia="Batang"/>
          <w:noProof/>
        </w:rPr>
      </w:pPr>
      <w:r w:rsidRPr="005B0BF0">
        <w:rPr>
          <w:rFonts w:eastAsia="Batang"/>
          <w:noProof/>
        </w:rPr>
        <w:t>In dit hoofdstuk specificeren we de onderscheiden objecttypen naar de volgende aspecten.</w:t>
      </w:r>
    </w:p>
    <w:p w14:paraId="59F1CA81" w14:textId="77777777" w:rsidR="00847C61" w:rsidRDefault="00847C61" w:rsidP="00847C61">
      <w:pPr>
        <w:rPr>
          <w:lang w:eastAsia="en-US"/>
        </w:rPr>
      </w:pPr>
    </w:p>
    <w:tbl>
      <w:tblPr>
        <w:tblW w:w="9468" w:type="dxa"/>
        <w:tblLayout w:type="fixed"/>
        <w:tblCellMar>
          <w:top w:w="113" w:type="dxa"/>
        </w:tblCellMar>
        <w:tblLook w:val="0000" w:firstRow="0" w:lastRow="0" w:firstColumn="0" w:lastColumn="0" w:noHBand="0" w:noVBand="0"/>
      </w:tblPr>
      <w:tblGrid>
        <w:gridCol w:w="2519"/>
        <w:gridCol w:w="6949"/>
      </w:tblGrid>
      <w:tr w:rsidR="00847C61" w:rsidRPr="005B0BF0" w14:paraId="3529311C" w14:textId="77777777" w:rsidTr="00847C61">
        <w:trPr>
          <w:cantSplit/>
        </w:trPr>
        <w:tc>
          <w:tcPr>
            <w:tcW w:w="2519" w:type="dxa"/>
            <w:shd w:val="clear" w:color="auto" w:fill="auto"/>
          </w:tcPr>
          <w:p w14:paraId="2BF29174" w14:textId="77777777" w:rsidR="00847C61" w:rsidRPr="00A71311" w:rsidRDefault="00847C61" w:rsidP="00847C61">
            <w:pPr>
              <w:snapToGrid w:val="0"/>
              <w:rPr>
                <w:rFonts w:eastAsia="Batang"/>
                <w:b/>
                <w:noProof/>
              </w:rPr>
            </w:pPr>
            <w:r w:rsidRPr="00A71311">
              <w:rPr>
                <w:rFonts w:eastAsia="Batang"/>
                <w:b/>
                <w:noProof/>
              </w:rPr>
              <w:t xml:space="preserve">Naam </w:t>
            </w:r>
          </w:p>
        </w:tc>
        <w:tc>
          <w:tcPr>
            <w:tcW w:w="6949" w:type="dxa"/>
            <w:shd w:val="clear" w:color="auto" w:fill="auto"/>
          </w:tcPr>
          <w:p w14:paraId="13C2D9C6" w14:textId="77777777" w:rsidR="00847C61" w:rsidRPr="005B0BF0" w:rsidRDefault="00451CD0" w:rsidP="00847C61">
            <w:pPr>
              <w:snapToGrid w:val="0"/>
              <w:rPr>
                <w:rFonts w:eastAsia="Batang"/>
                <w:noProof/>
              </w:rPr>
            </w:pPr>
            <w:r w:rsidRPr="004866E1">
              <w:rPr>
                <w:rFonts w:eastAsia="Batang"/>
              </w:rPr>
              <w:t xml:space="preserve">De naam van het objecttype zoals gespecificeerd in de catalogus van de desbetreffende </w:t>
            </w:r>
            <w:r>
              <w:rPr>
                <w:rFonts w:eastAsia="Batang"/>
              </w:rPr>
              <w:t>(</w:t>
            </w:r>
            <w:r w:rsidRPr="004866E1">
              <w:rPr>
                <w:rFonts w:eastAsia="Batang"/>
              </w:rPr>
              <w:t>basis</w:t>
            </w:r>
            <w:r>
              <w:rPr>
                <w:rFonts w:eastAsia="Batang"/>
              </w:rPr>
              <w:t>)</w:t>
            </w:r>
            <w:r w:rsidRPr="004866E1">
              <w:rPr>
                <w:rFonts w:eastAsia="Batang"/>
              </w:rPr>
              <w:t xml:space="preserve">registratie </w:t>
            </w:r>
            <w:r>
              <w:rPr>
                <w:rFonts w:eastAsia="Batang"/>
              </w:rPr>
              <w:t>of informatiemodel</w:t>
            </w:r>
          </w:p>
        </w:tc>
      </w:tr>
      <w:tr w:rsidR="00847C61" w:rsidRPr="005B0BF0" w14:paraId="1186B8B6" w14:textId="77777777" w:rsidTr="00847C61">
        <w:trPr>
          <w:cantSplit/>
        </w:trPr>
        <w:tc>
          <w:tcPr>
            <w:tcW w:w="2519" w:type="dxa"/>
            <w:shd w:val="clear" w:color="auto" w:fill="auto"/>
          </w:tcPr>
          <w:p w14:paraId="084DD126" w14:textId="77777777" w:rsidR="00847C61" w:rsidRPr="00A71311" w:rsidRDefault="00847C61" w:rsidP="00847C61">
            <w:pPr>
              <w:snapToGrid w:val="0"/>
              <w:rPr>
                <w:rFonts w:eastAsia="Batang"/>
                <w:b/>
                <w:noProof/>
              </w:rPr>
            </w:pPr>
            <w:r w:rsidRPr="00A71311">
              <w:rPr>
                <w:rFonts w:eastAsia="Batang"/>
                <w:b/>
                <w:noProof/>
              </w:rPr>
              <w:t xml:space="preserve">Herkomst </w:t>
            </w:r>
          </w:p>
        </w:tc>
        <w:tc>
          <w:tcPr>
            <w:tcW w:w="6949" w:type="dxa"/>
            <w:shd w:val="clear" w:color="auto" w:fill="auto"/>
          </w:tcPr>
          <w:p w14:paraId="2C5D4758" w14:textId="77777777" w:rsidR="00847C61" w:rsidRPr="005B0BF0" w:rsidRDefault="00847C61" w:rsidP="00847C61">
            <w:pPr>
              <w:snapToGrid w:val="0"/>
              <w:rPr>
                <w:rFonts w:eastAsia="Batang"/>
                <w:noProof/>
              </w:rPr>
            </w:pPr>
            <w:r w:rsidRPr="005B0BF0">
              <w:rPr>
                <w:rFonts w:eastAsia="Batang"/>
                <w:noProof/>
              </w:rPr>
              <w:t>De basisregistratie</w:t>
            </w:r>
            <w:r>
              <w:rPr>
                <w:rFonts w:eastAsia="Batang"/>
                <w:noProof/>
              </w:rPr>
              <w:t xml:space="preserve"> of het informatiemodel waaraan het objecttype is ontleend dan wel ‘KING’ indien het een door KING Gemeenten toegevoegd objecttype betreft</w:t>
            </w:r>
            <w:r w:rsidRPr="005B0BF0">
              <w:rPr>
                <w:rFonts w:eastAsia="Batang"/>
                <w:noProof/>
              </w:rPr>
              <w:t xml:space="preserve">. </w:t>
            </w:r>
            <w:r w:rsidR="00451CD0">
              <w:rPr>
                <w:rFonts w:eastAsia="Batang"/>
                <w:noProof/>
              </w:rPr>
              <w:t xml:space="preserve"> </w:t>
            </w:r>
          </w:p>
        </w:tc>
      </w:tr>
      <w:tr w:rsidR="00847C61" w:rsidRPr="005B0BF0" w14:paraId="49E49FC1" w14:textId="77777777" w:rsidTr="00847C61">
        <w:trPr>
          <w:cantSplit/>
        </w:trPr>
        <w:tc>
          <w:tcPr>
            <w:tcW w:w="2519" w:type="dxa"/>
            <w:shd w:val="clear" w:color="auto" w:fill="auto"/>
          </w:tcPr>
          <w:p w14:paraId="7868EB5D" w14:textId="77777777" w:rsidR="00847C61" w:rsidRPr="00A71311" w:rsidRDefault="00847C61" w:rsidP="00847C61">
            <w:pPr>
              <w:snapToGrid w:val="0"/>
              <w:rPr>
                <w:rFonts w:eastAsia="Batang"/>
                <w:b/>
                <w:noProof/>
              </w:rPr>
            </w:pPr>
            <w:r w:rsidRPr="00A71311">
              <w:rPr>
                <w:rFonts w:eastAsia="Batang"/>
                <w:b/>
                <w:noProof/>
              </w:rPr>
              <w:t xml:space="preserve">Definitie </w:t>
            </w:r>
          </w:p>
        </w:tc>
        <w:tc>
          <w:tcPr>
            <w:tcW w:w="6949" w:type="dxa"/>
            <w:shd w:val="clear" w:color="auto" w:fill="auto"/>
          </w:tcPr>
          <w:p w14:paraId="6C1A5966" w14:textId="77777777" w:rsidR="00847C61" w:rsidRPr="005B0BF0" w:rsidRDefault="00847C61" w:rsidP="00847C61">
            <w:pPr>
              <w:snapToGrid w:val="0"/>
              <w:rPr>
                <w:rFonts w:eastAsia="Batang"/>
                <w:noProof/>
              </w:rPr>
            </w:pPr>
            <w:r w:rsidRPr="005B0BF0">
              <w:rPr>
                <w:rFonts w:eastAsia="Batang"/>
                <w:noProof/>
              </w:rPr>
              <w:t>De beschrijving van de betekenis van het objecttype.</w:t>
            </w:r>
          </w:p>
        </w:tc>
      </w:tr>
      <w:tr w:rsidR="00847C61" w:rsidRPr="005B0BF0" w14:paraId="1BEA90D6" w14:textId="77777777" w:rsidTr="00847C61">
        <w:trPr>
          <w:cantSplit/>
        </w:trPr>
        <w:tc>
          <w:tcPr>
            <w:tcW w:w="2519" w:type="dxa"/>
            <w:shd w:val="clear" w:color="auto" w:fill="auto"/>
          </w:tcPr>
          <w:p w14:paraId="62D19923" w14:textId="77777777" w:rsidR="00847C61" w:rsidRPr="00A71311" w:rsidRDefault="00847C61" w:rsidP="00847C61">
            <w:pPr>
              <w:snapToGrid w:val="0"/>
              <w:rPr>
                <w:rFonts w:eastAsia="Batang"/>
                <w:b/>
                <w:noProof/>
              </w:rPr>
            </w:pPr>
            <w:r w:rsidRPr="00A71311">
              <w:rPr>
                <w:rFonts w:eastAsia="Batang"/>
                <w:b/>
                <w:noProof/>
              </w:rPr>
              <w:t xml:space="preserve">Herkomst definitie </w:t>
            </w:r>
          </w:p>
        </w:tc>
        <w:tc>
          <w:tcPr>
            <w:tcW w:w="6949" w:type="dxa"/>
            <w:shd w:val="clear" w:color="auto" w:fill="auto"/>
          </w:tcPr>
          <w:p w14:paraId="1DECAE61" w14:textId="77777777" w:rsidR="00847C61" w:rsidRPr="005B0BF0" w:rsidRDefault="00847C61" w:rsidP="00847C61">
            <w:pPr>
              <w:snapToGrid w:val="0"/>
              <w:rPr>
                <w:rFonts w:eastAsia="Batang"/>
                <w:noProof/>
              </w:rPr>
            </w:pPr>
            <w:r w:rsidRPr="005B0BF0">
              <w:rPr>
                <w:rFonts w:eastAsia="Batang"/>
                <w:noProof/>
              </w:rPr>
              <w:t>De basisregistratie</w:t>
            </w:r>
            <w:r>
              <w:rPr>
                <w:rFonts w:eastAsia="Batang"/>
                <w:noProof/>
              </w:rPr>
              <w:t xml:space="preserve"> of het informatiemodel waaruit de definitie is overgenomen dan wel een aanduiding die aangeeft uit welke bronnen de defintie is samengesteld</w:t>
            </w:r>
            <w:r w:rsidRPr="005B0BF0">
              <w:rPr>
                <w:rFonts w:eastAsia="Batang"/>
                <w:noProof/>
              </w:rPr>
              <w:t>.</w:t>
            </w:r>
          </w:p>
        </w:tc>
      </w:tr>
      <w:tr w:rsidR="00847C61" w:rsidRPr="005B0BF0" w14:paraId="5A0B62AF" w14:textId="77777777" w:rsidTr="00847C61">
        <w:trPr>
          <w:cantSplit/>
        </w:trPr>
        <w:tc>
          <w:tcPr>
            <w:tcW w:w="2519" w:type="dxa"/>
            <w:shd w:val="clear" w:color="auto" w:fill="auto"/>
          </w:tcPr>
          <w:p w14:paraId="10C3342B" w14:textId="77777777" w:rsidR="00847C61" w:rsidRPr="00A71311" w:rsidRDefault="00847C61" w:rsidP="00847C61">
            <w:pPr>
              <w:snapToGrid w:val="0"/>
              <w:rPr>
                <w:rFonts w:eastAsia="Batang"/>
                <w:b/>
                <w:noProof/>
              </w:rPr>
            </w:pPr>
            <w:r w:rsidRPr="00A71311">
              <w:rPr>
                <w:rFonts w:eastAsia="Batang"/>
                <w:b/>
                <w:noProof/>
              </w:rPr>
              <w:t xml:space="preserve">Datum opname </w:t>
            </w:r>
          </w:p>
        </w:tc>
        <w:tc>
          <w:tcPr>
            <w:tcW w:w="6949" w:type="dxa"/>
            <w:shd w:val="clear" w:color="auto" w:fill="auto"/>
          </w:tcPr>
          <w:p w14:paraId="2BB5019B" w14:textId="77777777" w:rsidR="00847C61" w:rsidRPr="005B0BF0" w:rsidRDefault="00847C61" w:rsidP="00847C61">
            <w:pPr>
              <w:snapToGrid w:val="0"/>
              <w:rPr>
                <w:rFonts w:eastAsia="Batang"/>
                <w:noProof/>
              </w:rPr>
            </w:pPr>
            <w:r w:rsidRPr="005B0BF0">
              <w:rPr>
                <w:rFonts w:eastAsia="Batang"/>
                <w:noProof/>
              </w:rPr>
              <w:t>De datum waarop het objecttype is opgenomen in</w:t>
            </w:r>
            <w:r w:rsidR="00451CD0">
              <w:rPr>
                <w:rFonts w:eastAsia="Batang"/>
                <w:noProof/>
              </w:rPr>
              <w:t xml:space="preserve"> </w:t>
            </w:r>
            <w:r>
              <w:rPr>
                <w:rFonts w:eastAsia="Batang"/>
                <w:noProof/>
              </w:rPr>
              <w:t>het informatiemodel</w:t>
            </w:r>
            <w:r w:rsidRPr="005B0BF0">
              <w:rPr>
                <w:rFonts w:eastAsia="Batang"/>
                <w:noProof/>
              </w:rPr>
              <w:t>.</w:t>
            </w:r>
          </w:p>
        </w:tc>
      </w:tr>
      <w:tr w:rsidR="00847C61" w:rsidRPr="005B0BF0" w14:paraId="1695AA37" w14:textId="77777777" w:rsidTr="00847C61">
        <w:trPr>
          <w:cantSplit/>
        </w:trPr>
        <w:tc>
          <w:tcPr>
            <w:tcW w:w="2519" w:type="dxa"/>
            <w:shd w:val="clear" w:color="auto" w:fill="auto"/>
          </w:tcPr>
          <w:p w14:paraId="01D5C971" w14:textId="77777777" w:rsidR="00847C61" w:rsidRPr="00A71311" w:rsidRDefault="00847C61" w:rsidP="00847C61">
            <w:pPr>
              <w:snapToGrid w:val="0"/>
              <w:rPr>
                <w:rFonts w:eastAsia="Batang"/>
                <w:b/>
                <w:noProof/>
              </w:rPr>
            </w:pPr>
            <w:r w:rsidRPr="00A71311">
              <w:rPr>
                <w:rFonts w:eastAsia="Batang"/>
                <w:b/>
                <w:noProof/>
              </w:rPr>
              <w:t xml:space="preserve">Unieke aanduiding </w:t>
            </w:r>
          </w:p>
        </w:tc>
        <w:tc>
          <w:tcPr>
            <w:tcW w:w="6949" w:type="dxa"/>
            <w:shd w:val="clear" w:color="auto" w:fill="auto"/>
          </w:tcPr>
          <w:p w14:paraId="019D9CD1" w14:textId="77777777" w:rsidR="00847C61" w:rsidRPr="005B0BF0" w:rsidRDefault="00451CD0" w:rsidP="00847C61">
            <w:pPr>
              <w:snapToGrid w:val="0"/>
              <w:rPr>
                <w:rFonts w:eastAsia="Batang"/>
                <w:noProof/>
              </w:rPr>
            </w:pPr>
            <w:r w:rsidRPr="004866E1">
              <w:rPr>
                <w:rFonts w:eastAsia="Batang"/>
              </w:rPr>
              <w:t xml:space="preserve">Voor objecttypen die deel uitmaken van een </w:t>
            </w:r>
            <w:r>
              <w:rPr>
                <w:rFonts w:eastAsia="Batang"/>
              </w:rPr>
              <w:t>(</w:t>
            </w:r>
            <w:r w:rsidRPr="004866E1">
              <w:rPr>
                <w:rFonts w:eastAsia="Batang"/>
              </w:rPr>
              <w:t>basis</w:t>
            </w:r>
            <w:r>
              <w:rPr>
                <w:rFonts w:eastAsia="Batang"/>
              </w:rPr>
              <w:t>)</w:t>
            </w:r>
            <w:r w:rsidRPr="004866E1">
              <w:rPr>
                <w:rFonts w:eastAsia="Batang"/>
              </w:rPr>
              <w:t xml:space="preserve">registratie </w:t>
            </w:r>
            <w:r>
              <w:rPr>
                <w:rFonts w:eastAsia="Batang"/>
              </w:rPr>
              <w:t xml:space="preserve">of informatiemodel </w:t>
            </w:r>
            <w:r w:rsidRPr="004866E1">
              <w:rPr>
                <w:rFonts w:eastAsia="Batang"/>
              </w:rPr>
              <w:t>betreft dit de wijze waarop daarin voorkomende objecten (van dit type) uniek in de registratie worden aangeduid.</w:t>
            </w:r>
          </w:p>
        </w:tc>
      </w:tr>
      <w:tr w:rsidR="00451CD0" w:rsidRPr="005B0BF0" w14:paraId="4AF52305" w14:textId="77777777" w:rsidTr="00847C61">
        <w:trPr>
          <w:cantSplit/>
        </w:trPr>
        <w:tc>
          <w:tcPr>
            <w:tcW w:w="2519" w:type="dxa"/>
            <w:shd w:val="clear" w:color="auto" w:fill="auto"/>
          </w:tcPr>
          <w:p w14:paraId="06AFB182" w14:textId="77777777" w:rsidR="00451CD0" w:rsidRPr="00A71311" w:rsidRDefault="00451CD0" w:rsidP="00847C61">
            <w:pPr>
              <w:snapToGrid w:val="0"/>
              <w:rPr>
                <w:rFonts w:eastAsia="Batang"/>
                <w:b/>
                <w:noProof/>
              </w:rPr>
            </w:pPr>
            <w:r w:rsidRPr="00451CD0">
              <w:rPr>
                <w:rFonts w:eastAsia="Batang"/>
                <w:b/>
                <w:noProof/>
              </w:rPr>
              <w:t>Indicatie abstract object</w:t>
            </w:r>
          </w:p>
        </w:tc>
        <w:tc>
          <w:tcPr>
            <w:tcW w:w="6949" w:type="dxa"/>
            <w:shd w:val="clear" w:color="auto" w:fill="auto"/>
          </w:tcPr>
          <w:p w14:paraId="1D396B0D" w14:textId="77777777" w:rsidR="00451CD0" w:rsidRDefault="00451CD0" w:rsidP="00451CD0">
            <w:pPr>
              <w:tabs>
                <w:tab w:val="left" w:pos="5167"/>
              </w:tabs>
              <w:snapToGrid w:val="0"/>
              <w:rPr>
                <w:rFonts w:eastAsia="Batang"/>
              </w:rPr>
            </w:pPr>
            <w:r>
              <w:rPr>
                <w:rFonts w:eastAsia="Batang"/>
              </w:rPr>
              <w:t>Indicatie dat er geen instanties (objecten) voor het betreffende objecttype mogen voorkomen.</w:t>
            </w:r>
          </w:p>
          <w:p w14:paraId="3ECC9ECE" w14:textId="77777777" w:rsidR="00451CD0" w:rsidRPr="004866E1" w:rsidRDefault="00451CD0" w:rsidP="00847C61">
            <w:pPr>
              <w:snapToGrid w:val="0"/>
              <w:rPr>
                <w:rFonts w:eastAsia="Batang"/>
              </w:rPr>
            </w:pPr>
          </w:p>
        </w:tc>
      </w:tr>
      <w:tr w:rsidR="00847C61" w:rsidRPr="005B0BF0" w14:paraId="70CF28BD" w14:textId="77777777" w:rsidTr="00847C61">
        <w:trPr>
          <w:cantSplit/>
        </w:trPr>
        <w:tc>
          <w:tcPr>
            <w:tcW w:w="2519" w:type="dxa"/>
            <w:shd w:val="clear" w:color="auto" w:fill="auto"/>
          </w:tcPr>
          <w:p w14:paraId="394D5D05" w14:textId="77777777" w:rsidR="00847C61" w:rsidRPr="00A71311" w:rsidRDefault="00847C61" w:rsidP="00847C61">
            <w:pPr>
              <w:snapToGrid w:val="0"/>
              <w:rPr>
                <w:rFonts w:eastAsia="Batang"/>
                <w:b/>
                <w:noProof/>
              </w:rPr>
            </w:pPr>
            <w:r w:rsidRPr="00A71311">
              <w:rPr>
                <w:rFonts w:eastAsia="Batang"/>
                <w:b/>
                <w:noProof/>
              </w:rPr>
              <w:t xml:space="preserve">Populatie </w:t>
            </w:r>
          </w:p>
        </w:tc>
        <w:tc>
          <w:tcPr>
            <w:tcW w:w="6949" w:type="dxa"/>
            <w:shd w:val="clear" w:color="auto" w:fill="auto"/>
          </w:tcPr>
          <w:p w14:paraId="67F6595D" w14:textId="77777777" w:rsidR="00847C61" w:rsidRPr="005B0BF0" w:rsidRDefault="00847C61" w:rsidP="00847C61">
            <w:pPr>
              <w:snapToGrid w:val="0"/>
              <w:rPr>
                <w:rFonts w:eastAsia="Batang"/>
                <w:noProof/>
              </w:rPr>
            </w:pPr>
            <w:r>
              <w:rPr>
                <w:rFonts w:eastAsia="Batang"/>
                <w:noProof/>
              </w:rPr>
              <w:t>D</w:t>
            </w:r>
            <w:r w:rsidRPr="005B0BF0">
              <w:rPr>
                <w:rFonts w:eastAsia="Batang"/>
                <w:noProof/>
              </w:rPr>
              <w:t>e beschrijving van de exemplaren van het gedefinieerde objecttype</w:t>
            </w:r>
            <w:r>
              <w:rPr>
                <w:rFonts w:eastAsia="Batang"/>
                <w:noProof/>
              </w:rPr>
              <w:t xml:space="preserve"> binnen het domein waarop het informatiemodel betrekking heeft</w:t>
            </w:r>
            <w:r w:rsidRPr="005B0BF0">
              <w:rPr>
                <w:rFonts w:eastAsia="Batang"/>
                <w:noProof/>
              </w:rPr>
              <w:t>.</w:t>
            </w:r>
          </w:p>
        </w:tc>
      </w:tr>
      <w:tr w:rsidR="00847C61" w:rsidRPr="005B0BF0" w14:paraId="5546FFF8" w14:textId="77777777" w:rsidTr="00847C61">
        <w:trPr>
          <w:cantSplit/>
        </w:trPr>
        <w:tc>
          <w:tcPr>
            <w:tcW w:w="2519" w:type="dxa"/>
            <w:shd w:val="clear" w:color="auto" w:fill="auto"/>
          </w:tcPr>
          <w:p w14:paraId="565AC056" w14:textId="77777777" w:rsidR="00847C61" w:rsidRPr="00A71311" w:rsidRDefault="00847C61" w:rsidP="00847C61">
            <w:pPr>
              <w:snapToGrid w:val="0"/>
              <w:rPr>
                <w:rFonts w:eastAsia="Batang"/>
                <w:b/>
                <w:noProof/>
              </w:rPr>
            </w:pPr>
            <w:r w:rsidRPr="00A71311">
              <w:rPr>
                <w:rFonts w:eastAsia="Batang"/>
                <w:b/>
                <w:noProof/>
              </w:rPr>
              <w:t xml:space="preserve">Kwaliteitsbegrip </w:t>
            </w:r>
          </w:p>
        </w:tc>
        <w:tc>
          <w:tcPr>
            <w:tcW w:w="6949" w:type="dxa"/>
            <w:shd w:val="clear" w:color="auto" w:fill="auto"/>
          </w:tcPr>
          <w:p w14:paraId="72918FCF" w14:textId="77777777" w:rsidR="00847C61" w:rsidRPr="005B0BF0" w:rsidRDefault="00847C61" w:rsidP="00847C61">
            <w:pPr>
              <w:snapToGrid w:val="0"/>
              <w:rPr>
                <w:rFonts w:eastAsia="Batang"/>
                <w:noProof/>
              </w:rPr>
            </w:pPr>
            <w:r>
              <w:rPr>
                <w:rFonts w:eastAsia="Batang"/>
                <w:noProof/>
              </w:rPr>
              <w:t>D</w:t>
            </w:r>
            <w:r w:rsidRPr="005B0BF0">
              <w:rPr>
                <w:rFonts w:eastAsia="Batang"/>
                <w:noProof/>
              </w:rPr>
              <w:t xml:space="preserve">e waarborgen voor de juistheid van </w:t>
            </w:r>
            <w:r>
              <w:rPr>
                <w:rFonts w:eastAsia="Batang"/>
                <w:noProof/>
              </w:rPr>
              <w:t>een</w:t>
            </w:r>
            <w:r w:rsidRPr="005B0BF0">
              <w:rPr>
                <w:rFonts w:eastAsia="Batang"/>
                <w:noProof/>
              </w:rPr>
              <w:t xml:space="preserve"> object van het desbetreffende type. </w:t>
            </w:r>
          </w:p>
        </w:tc>
      </w:tr>
      <w:tr w:rsidR="00847C61" w:rsidRPr="005B0BF0" w14:paraId="530B840E" w14:textId="77777777" w:rsidTr="00847C61">
        <w:tc>
          <w:tcPr>
            <w:tcW w:w="2519" w:type="dxa"/>
            <w:shd w:val="clear" w:color="auto" w:fill="auto"/>
          </w:tcPr>
          <w:p w14:paraId="1FD6AC08" w14:textId="77777777" w:rsidR="00847C61" w:rsidRPr="00A71311" w:rsidRDefault="00847C61" w:rsidP="00847C61">
            <w:pPr>
              <w:snapToGrid w:val="0"/>
              <w:rPr>
                <w:rFonts w:eastAsia="Batang"/>
                <w:b/>
                <w:noProof/>
              </w:rPr>
            </w:pPr>
            <w:r w:rsidRPr="00A71311">
              <w:rPr>
                <w:rFonts w:eastAsia="Batang"/>
                <w:b/>
                <w:noProof/>
              </w:rPr>
              <w:t xml:space="preserve">Overzicht attributen </w:t>
            </w:r>
          </w:p>
        </w:tc>
        <w:tc>
          <w:tcPr>
            <w:tcW w:w="6949" w:type="dxa"/>
            <w:shd w:val="clear" w:color="auto" w:fill="auto"/>
          </w:tcPr>
          <w:p w14:paraId="099267B5" w14:textId="77777777" w:rsidR="00847C61" w:rsidRPr="005B0BF0" w:rsidRDefault="00847C61" w:rsidP="00847C61">
            <w:pPr>
              <w:tabs>
                <w:tab w:val="left" w:pos="947"/>
                <w:tab w:val="left" w:pos="3927"/>
              </w:tabs>
              <w:rPr>
                <w:rFonts w:eastAsia="Batang"/>
                <w:noProof/>
              </w:rPr>
            </w:pPr>
            <w:r w:rsidRPr="005B0BF0">
              <w:rPr>
                <w:rFonts w:eastAsia="Batang"/>
                <w:noProof/>
              </w:rPr>
              <w:t xml:space="preserve">Hier worden de attribuutsoorten gespecificeerd die behoren tot het desbetreffende objecttype. Attribuutsoorten kunnen deel uit maken van een zgn. </w:t>
            </w:r>
            <w:r w:rsidR="00CB68C5">
              <w:rPr>
                <w:rFonts w:eastAsia="Batang"/>
                <w:noProof/>
              </w:rPr>
              <w:t>gegevens</w:t>
            </w:r>
            <w:r w:rsidR="00CB68C5" w:rsidRPr="005B0BF0">
              <w:rPr>
                <w:rFonts w:eastAsia="Batang"/>
                <w:noProof/>
              </w:rPr>
              <w:t>groep</w:t>
            </w:r>
            <w:r w:rsidR="00CB68C5">
              <w:rPr>
                <w:rFonts w:eastAsia="Batang"/>
                <w:noProof/>
              </w:rPr>
              <w:t>type</w:t>
            </w:r>
            <w:r w:rsidRPr="005B0BF0">
              <w:rPr>
                <w:rFonts w:eastAsia="Batang"/>
                <w:noProof/>
              </w:rPr>
              <w:t>. De tot een dergelijke groep behorende attribuutsoorten zijn inspringend vermeld.</w:t>
            </w:r>
          </w:p>
          <w:p w14:paraId="50A13217" w14:textId="77777777" w:rsidR="00847C61" w:rsidRPr="005B0BF0" w:rsidRDefault="00847C61" w:rsidP="00EC05C9">
            <w:pPr>
              <w:tabs>
                <w:tab w:val="left" w:pos="947"/>
                <w:tab w:val="left" w:pos="3927"/>
              </w:tabs>
              <w:rPr>
                <w:rFonts w:eastAsia="Batang"/>
                <w:noProof/>
              </w:rPr>
            </w:pPr>
            <w:r w:rsidRPr="005B0BF0">
              <w:rPr>
                <w:rFonts w:eastAsia="Batang"/>
                <w:noProof/>
              </w:rPr>
              <w:t xml:space="preserve">Van elk attribuutsoort wordt de naam, definitie, formaat en kardinaliteit </w:t>
            </w:r>
            <w:r>
              <w:rPr>
                <w:rFonts w:eastAsia="Batang"/>
                <w:noProof/>
              </w:rPr>
              <w:t>vermeld</w:t>
            </w:r>
            <w:r w:rsidRPr="005B0BF0">
              <w:rPr>
                <w:rFonts w:eastAsia="Batang"/>
                <w:noProof/>
              </w:rPr>
              <w:t xml:space="preserve">. </w:t>
            </w:r>
            <w:r w:rsidR="00EC05C9">
              <w:t>Zie voor de betekenis van deze aspecten deel II.</w:t>
            </w:r>
          </w:p>
        </w:tc>
      </w:tr>
      <w:tr w:rsidR="00847C61" w:rsidRPr="005B0BF0" w14:paraId="603446C4" w14:textId="77777777" w:rsidTr="00847C61">
        <w:trPr>
          <w:cantSplit/>
        </w:trPr>
        <w:tc>
          <w:tcPr>
            <w:tcW w:w="2519" w:type="dxa"/>
            <w:shd w:val="clear" w:color="auto" w:fill="auto"/>
          </w:tcPr>
          <w:p w14:paraId="7BD5F5E8" w14:textId="77777777" w:rsidR="00847C61" w:rsidRPr="00A71311" w:rsidRDefault="00847C61" w:rsidP="00847C61">
            <w:pPr>
              <w:snapToGrid w:val="0"/>
              <w:rPr>
                <w:rFonts w:eastAsia="Batang"/>
                <w:b/>
                <w:noProof/>
              </w:rPr>
            </w:pPr>
            <w:r w:rsidRPr="00A71311">
              <w:rPr>
                <w:rFonts w:eastAsia="Batang"/>
                <w:b/>
                <w:noProof/>
              </w:rPr>
              <w:t>Overzicht relaties</w:t>
            </w:r>
          </w:p>
        </w:tc>
        <w:tc>
          <w:tcPr>
            <w:tcW w:w="6949" w:type="dxa"/>
            <w:shd w:val="clear" w:color="auto" w:fill="auto"/>
          </w:tcPr>
          <w:p w14:paraId="5A47C9E7" w14:textId="77777777" w:rsidR="00847C61" w:rsidRPr="005B0BF0" w:rsidRDefault="00847C61" w:rsidP="00847C61">
            <w:pPr>
              <w:rPr>
                <w:rFonts w:eastAsia="Batang"/>
                <w:noProof/>
              </w:rPr>
            </w:pPr>
            <w:r>
              <w:rPr>
                <w:rFonts w:eastAsia="Batang"/>
                <w:noProof/>
              </w:rPr>
              <w:t xml:space="preserve">Hier </w:t>
            </w:r>
            <w:r w:rsidRPr="005B0BF0">
              <w:rPr>
                <w:rFonts w:eastAsia="Batang"/>
                <w:noProof/>
              </w:rPr>
              <w:t xml:space="preserve">worden de relaties gespecificeerd die het desbetreffende objecttype heeft met andere objecttypen. </w:t>
            </w:r>
          </w:p>
          <w:p w14:paraId="0F19903E" w14:textId="77777777" w:rsidR="00847C61" w:rsidRPr="005B0BF0" w:rsidRDefault="00847C61" w:rsidP="00847C61">
            <w:pPr>
              <w:rPr>
                <w:rFonts w:eastAsia="Batang"/>
                <w:noProof/>
              </w:rPr>
            </w:pPr>
            <w:r w:rsidRPr="005B0BF0">
              <w:rPr>
                <w:rFonts w:eastAsia="Batang"/>
                <w:noProof/>
              </w:rPr>
              <w:t>Van elke relatiesoort wordt de relatienaam met kardinaliteiten en de definitie</w:t>
            </w:r>
          </w:p>
          <w:p w14:paraId="62BF4E86" w14:textId="77777777" w:rsidR="00847C61" w:rsidRPr="005B0BF0" w:rsidRDefault="00847C61" w:rsidP="00847C61">
            <w:pPr>
              <w:rPr>
                <w:rFonts w:eastAsia="Batang"/>
                <w:noProof/>
              </w:rPr>
            </w:pPr>
            <w:r w:rsidRPr="005B0BF0">
              <w:rPr>
                <w:rFonts w:eastAsia="Batang"/>
                <w:noProof/>
              </w:rPr>
              <w:t xml:space="preserve">getoond. </w:t>
            </w:r>
            <w:r w:rsidR="00EC05C9">
              <w:t>Zie voor de betekenis van deze aspecten deel II.</w:t>
            </w:r>
          </w:p>
        </w:tc>
      </w:tr>
      <w:tr w:rsidR="00847C61" w:rsidRPr="005B0BF0" w14:paraId="254AE048" w14:textId="77777777" w:rsidTr="00847C61">
        <w:trPr>
          <w:cantSplit/>
        </w:trPr>
        <w:tc>
          <w:tcPr>
            <w:tcW w:w="2519" w:type="dxa"/>
            <w:shd w:val="clear" w:color="auto" w:fill="auto"/>
          </w:tcPr>
          <w:p w14:paraId="508BB01C" w14:textId="77777777" w:rsidR="00847C61" w:rsidRPr="00A71311" w:rsidRDefault="00847C61" w:rsidP="00847C61">
            <w:pPr>
              <w:snapToGrid w:val="0"/>
              <w:rPr>
                <w:rFonts w:eastAsia="Batang"/>
                <w:b/>
                <w:noProof/>
              </w:rPr>
            </w:pPr>
            <w:r w:rsidRPr="00A71311">
              <w:rPr>
                <w:rFonts w:eastAsia="Batang"/>
                <w:b/>
                <w:noProof/>
              </w:rPr>
              <w:t>Toelichting objecttype</w:t>
            </w:r>
          </w:p>
        </w:tc>
        <w:tc>
          <w:tcPr>
            <w:tcW w:w="6949" w:type="dxa"/>
            <w:shd w:val="clear" w:color="auto" w:fill="auto"/>
          </w:tcPr>
          <w:p w14:paraId="19EFF306" w14:textId="77777777" w:rsidR="00847C61" w:rsidRPr="005B0BF0" w:rsidRDefault="00847C61" w:rsidP="00847C61">
            <w:pPr>
              <w:tabs>
                <w:tab w:val="left" w:pos="5167"/>
              </w:tabs>
              <w:snapToGrid w:val="0"/>
              <w:rPr>
                <w:rFonts w:eastAsia="Batang"/>
                <w:noProof/>
              </w:rPr>
            </w:pPr>
            <w:r>
              <w:rPr>
                <w:rFonts w:eastAsia="Batang"/>
                <w:noProof/>
              </w:rPr>
              <w:t xml:space="preserve">Een inhoudelijke </w:t>
            </w:r>
            <w:r w:rsidRPr="005B0BF0">
              <w:rPr>
                <w:rFonts w:eastAsia="Batang"/>
                <w:noProof/>
              </w:rPr>
              <w:t>toelichting</w:t>
            </w:r>
            <w:r>
              <w:rPr>
                <w:rFonts w:eastAsia="Batang"/>
              </w:rPr>
              <w:t xml:space="preserve"> op het objecttype als geheel.</w:t>
            </w:r>
            <w:r w:rsidRPr="005B0BF0">
              <w:rPr>
                <w:rFonts w:eastAsia="Batang"/>
                <w:noProof/>
              </w:rPr>
              <w:t xml:space="preserve"> </w:t>
            </w:r>
          </w:p>
        </w:tc>
      </w:tr>
    </w:tbl>
    <w:p w14:paraId="448AFF5A" w14:textId="77777777" w:rsidR="00847C61" w:rsidRDefault="00847C61" w:rsidP="00847C61">
      <w:pPr>
        <w:rPr>
          <w:lang w:eastAsia="en-US"/>
        </w:rPr>
      </w:pPr>
    </w:p>
    <w:p w14:paraId="2372E754" w14:textId="77777777" w:rsidR="00847C61" w:rsidRDefault="00847C61" w:rsidP="00847C61"/>
    <w:p w14:paraId="0A214DDF" w14:textId="77777777" w:rsidR="00847C61" w:rsidRPr="00F4536F" w:rsidRDefault="00847C61" w:rsidP="00847C61">
      <w:pPr>
        <w:widowControl w:val="0"/>
        <w:autoSpaceDE w:val="0"/>
        <w:autoSpaceDN w:val="0"/>
        <w:adjustRightInd w:val="0"/>
        <w:spacing w:line="240" w:lineRule="auto"/>
        <w:contextualSpacing w:val="0"/>
        <w:rPr>
          <w:rFonts w:ascii="Arial" w:hAnsi="Arial" w:cs="Arial"/>
          <w:color w:val="0F0F0F"/>
          <w:szCs w:val="24"/>
          <w:lang w:eastAsia="en-US"/>
        </w:rPr>
      </w:pPr>
      <w:bookmarkStart w:id="33" w:name="BKM_4CA5EEE9_1823_4c5d_9E05_1F42C539AEDC"/>
      <w:bookmarkStart w:id="34" w:name="BKM_A65332C6_C906_42d0_9E05_FFD1FA787FD8"/>
      <w:bookmarkStart w:id="35" w:name="BKM_3DFCD685_B081_47f0_B69A_A794202399E7"/>
      <w:bookmarkEnd w:id="33"/>
      <w:bookmarkEnd w:id="34"/>
      <w:bookmarkEnd w:id="35"/>
    </w:p>
    <w:p w14:paraId="3AB51B02" w14:textId="77777777" w:rsidR="00847C61" w:rsidRDefault="00847C61" w:rsidP="00847C61"/>
    <w:p w14:paraId="50DA0201" w14:textId="77777777" w:rsidR="00222D7B" w:rsidRDefault="00222D7B" w:rsidP="00847C61"/>
    <w:p w14:paraId="568BB7E1" w14:textId="77777777" w:rsidR="00E44BEA" w:rsidRDefault="00E44BEA" w:rsidP="00E44BEA">
      <w:pPr>
        <w:rPr>
          <w:lang w:eastAsia="en-US"/>
        </w:rPr>
      </w:pPr>
    </w:p>
    <w:p w14:paraId="491A1292" w14:textId="77777777" w:rsidR="00CD4563" w:rsidRDefault="00CD4563" w:rsidP="007F4E63">
      <w:pPr>
        <w:pStyle w:val="Kop2"/>
        <w:rPr>
          <w:rFonts w:ascii="Calibri" w:hAnsi="Calibri"/>
        </w:rPr>
        <w:sectPr w:rsidR="00CD4563" w:rsidSect="004C5D34">
          <w:pgSz w:w="11900" w:h="16840" w:code="9"/>
          <w:pgMar w:top="1985" w:right="1418" w:bottom="1077" w:left="1418" w:header="709" w:footer="709" w:gutter="0"/>
          <w:cols w:space="708"/>
        </w:sectPr>
      </w:pPr>
      <w:bookmarkStart w:id="36" w:name="_Toc484622420"/>
      <w:bookmarkStart w:id="37" w:name="BKM_2D801516_E6AD_46F5_9540_6E16796A2724"/>
      <w:bookmarkStart w:id="38" w:name="OBJECTTYPE"/>
      <w:bookmarkStart w:id="39" w:name="BKM_D76E6B91_3D32_4C34_B0F2_2493D89A55B7"/>
    </w:p>
    <w:p w14:paraId="08475118" w14:textId="77777777" w:rsidR="00CD4563" w:rsidRPr="00CD4563" w:rsidRDefault="00CD4563" w:rsidP="00CD4563">
      <w:pPr>
        <w:pStyle w:val="Kop2"/>
        <w:rPr>
          <w:rFonts w:ascii="Calibri" w:hAnsi="Calibri"/>
        </w:rPr>
      </w:pPr>
      <w:bookmarkStart w:id="40" w:name="_Toc489351688"/>
      <w:bookmarkEnd w:id="36"/>
      <w:r w:rsidRPr="00CD4563">
        <w:rPr>
          <w:rFonts w:ascii="Calibri" w:hAnsi="Calibri"/>
        </w:rPr>
        <w:lastRenderedPageBreak/>
        <w:t>Objecttype AGENDAPUNT</w:t>
      </w:r>
      <w:bookmarkEnd w:id="40"/>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186B6D0C" w14:textId="77777777" w:rsidTr="00CD4563">
        <w:trPr>
          <w:tblCellSpacing w:w="15" w:type="dxa"/>
        </w:trPr>
        <w:tc>
          <w:tcPr>
            <w:tcW w:w="1489" w:type="pct"/>
            <w:tcBorders>
              <w:top w:val="nil"/>
              <w:left w:val="nil"/>
              <w:bottom w:val="nil"/>
              <w:right w:val="nil"/>
            </w:tcBorders>
            <w:hideMark/>
          </w:tcPr>
          <w:p w14:paraId="32FEC85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73582AB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AGENDAPUNT</w:t>
            </w:r>
          </w:p>
        </w:tc>
      </w:tr>
      <w:tr w:rsidR="00CD4563" w:rsidRPr="006255DB" w14:paraId="4421556F" w14:textId="77777777" w:rsidTr="00CD4563">
        <w:trPr>
          <w:tblCellSpacing w:w="15" w:type="dxa"/>
        </w:trPr>
        <w:tc>
          <w:tcPr>
            <w:tcW w:w="1489" w:type="pct"/>
            <w:tcBorders>
              <w:top w:val="nil"/>
              <w:left w:val="nil"/>
              <w:bottom w:val="nil"/>
              <w:right w:val="nil"/>
            </w:tcBorders>
            <w:hideMark/>
          </w:tcPr>
          <w:p w14:paraId="6C43329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68F96EEC" w14:textId="77777777" w:rsidR="00CD4563" w:rsidRPr="006255DB" w:rsidRDefault="00FF3484" w:rsidP="00CD4563">
            <w:pPr>
              <w:spacing w:line="240" w:lineRule="auto"/>
              <w:contextualSpacing w:val="0"/>
              <w:rPr>
                <w:rFonts w:ascii="Times New Roman" w:hAnsi="Times New Roman"/>
                <w:sz w:val="22"/>
                <w:szCs w:val="22"/>
              </w:rPr>
            </w:pPr>
            <w:r>
              <w:rPr>
                <w:rFonts w:ascii="Times New Roman" w:hAnsi="Times New Roman"/>
                <w:sz w:val="22"/>
                <w:szCs w:val="22"/>
              </w:rPr>
              <w:t>ORI</w:t>
            </w:r>
          </w:p>
        </w:tc>
      </w:tr>
      <w:tr w:rsidR="00CD4563" w:rsidRPr="006255DB" w14:paraId="652DA357" w14:textId="77777777" w:rsidTr="00CD4563">
        <w:trPr>
          <w:tblCellSpacing w:w="15" w:type="dxa"/>
        </w:trPr>
        <w:tc>
          <w:tcPr>
            <w:tcW w:w="1489" w:type="pct"/>
            <w:tcBorders>
              <w:top w:val="nil"/>
              <w:left w:val="nil"/>
              <w:bottom w:val="nil"/>
              <w:right w:val="nil"/>
            </w:tcBorders>
            <w:hideMark/>
          </w:tcPr>
          <w:p w14:paraId="4DD76D46"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Definitie</w:t>
            </w:r>
          </w:p>
        </w:tc>
        <w:tc>
          <w:tcPr>
            <w:tcW w:w="3475" w:type="pct"/>
            <w:tcBorders>
              <w:top w:val="nil"/>
              <w:left w:val="nil"/>
              <w:bottom w:val="nil"/>
              <w:right w:val="nil"/>
            </w:tcBorders>
            <w:hideMark/>
          </w:tcPr>
          <w:p w14:paraId="5C87EA20"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Een onderdeel van de agenda die als één geheel wordt behandeld. Een AGENDAPUNT kan weer onderverdeeld zijn naar subAGENDAPUNTen.</w:t>
            </w:r>
          </w:p>
        </w:tc>
      </w:tr>
      <w:tr w:rsidR="00CD4563" w:rsidRPr="006255DB" w14:paraId="60963DC5" w14:textId="77777777" w:rsidTr="00CD4563">
        <w:trPr>
          <w:tblCellSpacing w:w="15" w:type="dxa"/>
        </w:trPr>
        <w:tc>
          <w:tcPr>
            <w:tcW w:w="1489" w:type="pct"/>
            <w:tcBorders>
              <w:top w:val="nil"/>
              <w:left w:val="nil"/>
              <w:bottom w:val="nil"/>
              <w:right w:val="nil"/>
            </w:tcBorders>
            <w:hideMark/>
          </w:tcPr>
          <w:p w14:paraId="22E0390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0EF8245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ORI</w:t>
            </w:r>
          </w:p>
        </w:tc>
      </w:tr>
      <w:tr w:rsidR="00CD4563" w:rsidRPr="006255DB" w14:paraId="08B6CA73" w14:textId="77777777" w:rsidTr="00CD4563">
        <w:trPr>
          <w:tblCellSpacing w:w="15" w:type="dxa"/>
        </w:trPr>
        <w:tc>
          <w:tcPr>
            <w:tcW w:w="1489" w:type="pct"/>
            <w:tcBorders>
              <w:top w:val="nil"/>
              <w:left w:val="nil"/>
              <w:bottom w:val="nil"/>
              <w:right w:val="nil"/>
            </w:tcBorders>
            <w:hideMark/>
          </w:tcPr>
          <w:p w14:paraId="7ECCA28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0B850252"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4A4823D6" w14:textId="77777777" w:rsidTr="00CD4563">
        <w:trPr>
          <w:tblCellSpacing w:w="15" w:type="dxa"/>
        </w:trPr>
        <w:tc>
          <w:tcPr>
            <w:tcW w:w="1489" w:type="pct"/>
            <w:tcBorders>
              <w:top w:val="nil"/>
              <w:left w:val="nil"/>
              <w:bottom w:val="nil"/>
              <w:right w:val="nil"/>
            </w:tcBorders>
            <w:hideMark/>
          </w:tcPr>
          <w:p w14:paraId="67815C4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Unieke aanduiding</w:t>
            </w:r>
          </w:p>
        </w:tc>
        <w:tc>
          <w:tcPr>
            <w:tcW w:w="3475" w:type="pct"/>
            <w:tcBorders>
              <w:top w:val="nil"/>
              <w:left w:val="nil"/>
              <w:bottom w:val="nil"/>
              <w:right w:val="nil"/>
            </w:tcBorders>
            <w:hideMark/>
          </w:tcPr>
          <w:p w14:paraId="68BD8946" w14:textId="77777777" w:rsidR="00CD4563" w:rsidRPr="006255DB" w:rsidRDefault="007E5A78" w:rsidP="00CD4563">
            <w:pPr>
              <w:spacing w:line="240" w:lineRule="auto"/>
              <w:contextualSpacing w:val="0"/>
              <w:rPr>
                <w:rFonts w:ascii="Times New Roman" w:hAnsi="Times New Roman"/>
                <w:sz w:val="22"/>
                <w:szCs w:val="22"/>
              </w:rPr>
            </w:pPr>
            <w:r w:rsidRPr="007E5A78">
              <w:rPr>
                <w:rFonts w:ascii="Times New Roman" w:hAnsi="Times New Roman"/>
                <w:sz w:val="22"/>
                <w:szCs w:val="22"/>
              </w:rPr>
              <w:t xml:space="preserve">Combinatie van Vergaderingsidentificatie + </w:t>
            </w:r>
            <w:r w:rsidR="00CD4563" w:rsidRPr="006255DB">
              <w:rPr>
                <w:rFonts w:ascii="Times New Roman" w:hAnsi="Times New Roman"/>
                <w:sz w:val="22"/>
                <w:szCs w:val="22"/>
              </w:rPr>
              <w:t>Agendapuntnummer</w:t>
            </w:r>
          </w:p>
        </w:tc>
      </w:tr>
      <w:tr w:rsidR="00CD4563" w:rsidRPr="006255DB" w14:paraId="75A6556D" w14:textId="77777777" w:rsidTr="00CD4563">
        <w:trPr>
          <w:tblCellSpacing w:w="15" w:type="dxa"/>
        </w:trPr>
        <w:tc>
          <w:tcPr>
            <w:tcW w:w="1489" w:type="pct"/>
            <w:tcBorders>
              <w:top w:val="nil"/>
              <w:left w:val="nil"/>
              <w:bottom w:val="nil"/>
              <w:right w:val="nil"/>
            </w:tcBorders>
            <w:hideMark/>
          </w:tcPr>
          <w:p w14:paraId="4C93A7A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57947701"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3EDEAA96" w14:textId="77777777" w:rsidTr="00CD4563">
        <w:trPr>
          <w:tblCellSpacing w:w="15" w:type="dxa"/>
        </w:trPr>
        <w:tc>
          <w:tcPr>
            <w:tcW w:w="1489" w:type="pct"/>
            <w:tcBorders>
              <w:top w:val="nil"/>
              <w:left w:val="nil"/>
              <w:bottom w:val="nil"/>
              <w:right w:val="nil"/>
            </w:tcBorders>
            <w:hideMark/>
          </w:tcPr>
          <w:p w14:paraId="09281E4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631F326F"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318BC663" w14:textId="77777777" w:rsidTr="00CD4563">
        <w:trPr>
          <w:tblCellSpacing w:w="15" w:type="dxa"/>
        </w:trPr>
        <w:tc>
          <w:tcPr>
            <w:tcW w:w="1489" w:type="pct"/>
            <w:tcBorders>
              <w:top w:val="nil"/>
              <w:left w:val="nil"/>
              <w:bottom w:val="nil"/>
              <w:right w:val="nil"/>
            </w:tcBorders>
            <w:hideMark/>
          </w:tcPr>
          <w:p w14:paraId="7F43034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48E26D6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5A467FC2"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602DAB75" w14:textId="77777777" w:rsidTr="00CD4563">
        <w:trPr>
          <w:tblCellSpacing w:w="15" w:type="dxa"/>
        </w:trPr>
        <w:tc>
          <w:tcPr>
            <w:tcW w:w="1500" w:type="pct"/>
            <w:tcBorders>
              <w:top w:val="nil"/>
              <w:left w:val="nil"/>
              <w:bottom w:val="nil"/>
              <w:right w:val="nil"/>
            </w:tcBorders>
            <w:hideMark/>
          </w:tcPr>
          <w:p w14:paraId="5DA00D5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53179F50"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CD4563" w:rsidRPr="00D47E61" w14:paraId="055A67A0" w14:textId="77777777" w:rsidTr="00CD4563">
        <w:trPr>
          <w:tblCellSpacing w:w="15" w:type="dxa"/>
        </w:trPr>
        <w:tc>
          <w:tcPr>
            <w:tcW w:w="0" w:type="auto"/>
            <w:tcBorders>
              <w:top w:val="nil"/>
              <w:left w:val="nil"/>
              <w:bottom w:val="nil"/>
              <w:right w:val="nil"/>
            </w:tcBorders>
            <w:hideMark/>
          </w:tcPr>
          <w:p w14:paraId="4C47AAE9"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7474873B"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i/>
                <w:iCs/>
                <w:sz w:val="22"/>
                <w:szCs w:val="22"/>
              </w:rPr>
              <w:t>Attribuutnaam</w:t>
            </w:r>
          </w:p>
        </w:tc>
        <w:tc>
          <w:tcPr>
            <w:tcW w:w="0" w:type="auto"/>
            <w:tcBorders>
              <w:top w:val="nil"/>
              <w:left w:val="nil"/>
              <w:bottom w:val="nil"/>
              <w:right w:val="nil"/>
            </w:tcBorders>
            <w:hideMark/>
          </w:tcPr>
          <w:p w14:paraId="3574D36D"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i/>
                <w:iCs/>
                <w:sz w:val="22"/>
                <w:szCs w:val="22"/>
              </w:rPr>
              <w:t>Definitie</w:t>
            </w:r>
          </w:p>
        </w:tc>
        <w:tc>
          <w:tcPr>
            <w:tcW w:w="0" w:type="auto"/>
            <w:tcBorders>
              <w:top w:val="nil"/>
              <w:left w:val="nil"/>
              <w:bottom w:val="nil"/>
              <w:right w:val="nil"/>
            </w:tcBorders>
            <w:hideMark/>
          </w:tcPr>
          <w:p w14:paraId="5DDFD323"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i/>
                <w:iCs/>
                <w:sz w:val="22"/>
                <w:szCs w:val="22"/>
              </w:rPr>
              <w:t>Formaat</w:t>
            </w:r>
          </w:p>
        </w:tc>
        <w:tc>
          <w:tcPr>
            <w:tcW w:w="0" w:type="auto"/>
            <w:tcBorders>
              <w:top w:val="nil"/>
              <w:left w:val="nil"/>
              <w:bottom w:val="nil"/>
              <w:right w:val="nil"/>
            </w:tcBorders>
            <w:hideMark/>
          </w:tcPr>
          <w:p w14:paraId="6EB3DE0C"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i/>
                <w:iCs/>
                <w:sz w:val="22"/>
                <w:szCs w:val="22"/>
              </w:rPr>
              <w:t>Card</w:t>
            </w:r>
          </w:p>
        </w:tc>
      </w:tr>
      <w:tr w:rsidR="00CD4563" w:rsidRPr="00D47E61" w14:paraId="0A1DE4AB" w14:textId="77777777" w:rsidTr="00CD4563">
        <w:trPr>
          <w:tblCellSpacing w:w="15" w:type="dxa"/>
        </w:trPr>
        <w:tc>
          <w:tcPr>
            <w:tcW w:w="250" w:type="pct"/>
            <w:tcBorders>
              <w:top w:val="nil"/>
              <w:left w:val="nil"/>
              <w:bottom w:val="nil"/>
              <w:right w:val="nil"/>
            </w:tcBorders>
            <w:hideMark/>
          </w:tcPr>
          <w:p w14:paraId="784622F0"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35B74BC5"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Agendapuntnummer</w:t>
            </w:r>
          </w:p>
        </w:tc>
        <w:tc>
          <w:tcPr>
            <w:tcW w:w="2500" w:type="pct"/>
            <w:tcBorders>
              <w:top w:val="nil"/>
              <w:left w:val="nil"/>
              <w:bottom w:val="nil"/>
              <w:right w:val="nil"/>
            </w:tcBorders>
            <w:hideMark/>
          </w:tcPr>
          <w:p w14:paraId="53E2A4B3" w14:textId="77777777" w:rsidR="00CD4563" w:rsidRPr="00D47E61" w:rsidRDefault="00CD4563" w:rsidP="007E5A78">
            <w:pPr>
              <w:spacing w:line="240" w:lineRule="auto"/>
              <w:contextualSpacing w:val="0"/>
              <w:rPr>
                <w:rFonts w:ascii="Times New Roman" w:hAnsi="Times New Roman"/>
                <w:sz w:val="22"/>
                <w:szCs w:val="22"/>
              </w:rPr>
            </w:pPr>
            <w:r w:rsidRPr="00D47E61">
              <w:rPr>
                <w:rFonts w:ascii="Times New Roman" w:hAnsi="Times New Roman"/>
                <w:sz w:val="22"/>
                <w:szCs w:val="22"/>
              </w:rPr>
              <w:t xml:space="preserve">Het nummer van </w:t>
            </w:r>
            <w:r w:rsidR="007E5A78" w:rsidRPr="00D47E61">
              <w:rPr>
                <w:rFonts w:ascii="Times New Roman" w:hAnsi="Times New Roman"/>
                <w:sz w:val="22"/>
                <w:szCs w:val="22"/>
              </w:rPr>
              <w:t>het</w:t>
            </w:r>
            <w:r w:rsidRPr="00D47E61">
              <w:rPr>
                <w:rFonts w:ascii="Times New Roman" w:hAnsi="Times New Roman"/>
                <w:sz w:val="22"/>
                <w:szCs w:val="22"/>
              </w:rPr>
              <w:t xml:space="preserve"> agendapunt op de agenda.</w:t>
            </w:r>
          </w:p>
        </w:tc>
        <w:tc>
          <w:tcPr>
            <w:tcW w:w="500" w:type="pct"/>
            <w:tcBorders>
              <w:top w:val="nil"/>
              <w:left w:val="nil"/>
              <w:bottom w:val="nil"/>
              <w:right w:val="nil"/>
            </w:tcBorders>
            <w:hideMark/>
          </w:tcPr>
          <w:p w14:paraId="38D54297"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AN10</w:t>
            </w:r>
          </w:p>
        </w:tc>
        <w:tc>
          <w:tcPr>
            <w:tcW w:w="500" w:type="pct"/>
            <w:tcBorders>
              <w:top w:val="nil"/>
              <w:left w:val="nil"/>
              <w:bottom w:val="nil"/>
              <w:right w:val="nil"/>
            </w:tcBorders>
            <w:hideMark/>
          </w:tcPr>
          <w:p w14:paraId="6868735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1</w:t>
            </w:r>
          </w:p>
        </w:tc>
      </w:tr>
      <w:tr w:rsidR="00CD4563" w:rsidRPr="00D47E61" w14:paraId="3A6A8564" w14:textId="77777777" w:rsidTr="00CD4563">
        <w:trPr>
          <w:tblCellSpacing w:w="15" w:type="dxa"/>
        </w:trPr>
        <w:tc>
          <w:tcPr>
            <w:tcW w:w="250" w:type="pct"/>
            <w:tcBorders>
              <w:top w:val="nil"/>
              <w:left w:val="nil"/>
              <w:bottom w:val="nil"/>
              <w:right w:val="nil"/>
            </w:tcBorders>
            <w:hideMark/>
          </w:tcPr>
          <w:p w14:paraId="37DA249A"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46BAEF6D"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Agendapunt omschrijving</w:t>
            </w:r>
          </w:p>
        </w:tc>
        <w:tc>
          <w:tcPr>
            <w:tcW w:w="2500" w:type="pct"/>
            <w:tcBorders>
              <w:top w:val="nil"/>
              <w:left w:val="nil"/>
              <w:bottom w:val="nil"/>
              <w:right w:val="nil"/>
            </w:tcBorders>
            <w:hideMark/>
          </w:tcPr>
          <w:p w14:paraId="0C800D61"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De omschrijving of onderwerp van het agendapunt</w:t>
            </w:r>
          </w:p>
        </w:tc>
        <w:tc>
          <w:tcPr>
            <w:tcW w:w="500" w:type="pct"/>
            <w:tcBorders>
              <w:top w:val="nil"/>
              <w:left w:val="nil"/>
              <w:bottom w:val="nil"/>
              <w:right w:val="nil"/>
            </w:tcBorders>
            <w:hideMark/>
          </w:tcPr>
          <w:p w14:paraId="278E017B"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AN200</w:t>
            </w:r>
          </w:p>
        </w:tc>
        <w:tc>
          <w:tcPr>
            <w:tcW w:w="500" w:type="pct"/>
            <w:tcBorders>
              <w:top w:val="nil"/>
              <w:left w:val="nil"/>
              <w:bottom w:val="nil"/>
              <w:right w:val="nil"/>
            </w:tcBorders>
            <w:hideMark/>
          </w:tcPr>
          <w:p w14:paraId="0DDB8ADA"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1</w:t>
            </w:r>
          </w:p>
        </w:tc>
      </w:tr>
      <w:tr w:rsidR="00CD4563" w:rsidRPr="00D47E61" w14:paraId="1C3CA2C7" w14:textId="77777777" w:rsidTr="00CD4563">
        <w:trPr>
          <w:tblCellSpacing w:w="15" w:type="dxa"/>
        </w:trPr>
        <w:tc>
          <w:tcPr>
            <w:tcW w:w="250" w:type="pct"/>
            <w:tcBorders>
              <w:top w:val="nil"/>
              <w:left w:val="nil"/>
              <w:bottom w:val="nil"/>
              <w:right w:val="nil"/>
            </w:tcBorders>
            <w:hideMark/>
          </w:tcPr>
          <w:p w14:paraId="238C3003"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541A9F0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Starttijd</w:t>
            </w:r>
          </w:p>
        </w:tc>
        <w:tc>
          <w:tcPr>
            <w:tcW w:w="2500" w:type="pct"/>
            <w:tcBorders>
              <w:top w:val="nil"/>
              <w:left w:val="nil"/>
              <w:bottom w:val="nil"/>
              <w:right w:val="nil"/>
            </w:tcBorders>
            <w:hideMark/>
          </w:tcPr>
          <w:p w14:paraId="1C53DBBC"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De datum en tijdstip waarop de behandeling van de agendapunt is gestart</w:t>
            </w:r>
          </w:p>
        </w:tc>
        <w:tc>
          <w:tcPr>
            <w:tcW w:w="500" w:type="pct"/>
            <w:tcBorders>
              <w:top w:val="nil"/>
              <w:left w:val="nil"/>
              <w:bottom w:val="nil"/>
              <w:right w:val="nil"/>
            </w:tcBorders>
            <w:hideMark/>
          </w:tcPr>
          <w:p w14:paraId="58218F5E"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DT</w:t>
            </w:r>
          </w:p>
        </w:tc>
        <w:tc>
          <w:tcPr>
            <w:tcW w:w="500" w:type="pct"/>
            <w:tcBorders>
              <w:top w:val="nil"/>
              <w:left w:val="nil"/>
              <w:bottom w:val="nil"/>
              <w:right w:val="nil"/>
            </w:tcBorders>
            <w:hideMark/>
          </w:tcPr>
          <w:p w14:paraId="1A85DB59"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CD4563" w:rsidRPr="00D47E61" w14:paraId="7338F900" w14:textId="77777777" w:rsidTr="00CD4563">
        <w:trPr>
          <w:tblCellSpacing w:w="15" w:type="dxa"/>
        </w:trPr>
        <w:tc>
          <w:tcPr>
            <w:tcW w:w="250" w:type="pct"/>
            <w:tcBorders>
              <w:top w:val="nil"/>
              <w:left w:val="nil"/>
              <w:bottom w:val="nil"/>
              <w:right w:val="nil"/>
            </w:tcBorders>
            <w:hideMark/>
          </w:tcPr>
          <w:p w14:paraId="5D3D5DAB"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163F5DDD"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Eindtijd</w:t>
            </w:r>
          </w:p>
        </w:tc>
        <w:tc>
          <w:tcPr>
            <w:tcW w:w="2500" w:type="pct"/>
            <w:tcBorders>
              <w:top w:val="nil"/>
              <w:left w:val="nil"/>
              <w:bottom w:val="nil"/>
              <w:right w:val="nil"/>
            </w:tcBorders>
            <w:hideMark/>
          </w:tcPr>
          <w:p w14:paraId="18009A9D" w14:textId="77777777" w:rsidR="00CD4563" w:rsidRPr="00D47E61" w:rsidRDefault="007E5A78" w:rsidP="00CD4563">
            <w:pPr>
              <w:spacing w:line="240" w:lineRule="auto"/>
              <w:contextualSpacing w:val="0"/>
              <w:rPr>
                <w:rFonts w:ascii="Times New Roman" w:hAnsi="Times New Roman"/>
                <w:sz w:val="22"/>
                <w:szCs w:val="22"/>
              </w:rPr>
            </w:pPr>
            <w:r w:rsidRPr="00D47E61">
              <w:rPr>
                <w:rFonts w:ascii="Times New Roman" w:hAnsi="Times New Roman"/>
                <w:sz w:val="22"/>
                <w:szCs w:val="22"/>
              </w:rPr>
              <w:t>De datum en tijdstip waarop de behandeling van de agendapunt is geëindigd</w:t>
            </w:r>
          </w:p>
        </w:tc>
        <w:tc>
          <w:tcPr>
            <w:tcW w:w="500" w:type="pct"/>
            <w:tcBorders>
              <w:top w:val="nil"/>
              <w:left w:val="nil"/>
              <w:bottom w:val="nil"/>
              <w:right w:val="nil"/>
            </w:tcBorders>
            <w:hideMark/>
          </w:tcPr>
          <w:p w14:paraId="6A383CC5"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DT</w:t>
            </w:r>
          </w:p>
        </w:tc>
        <w:tc>
          <w:tcPr>
            <w:tcW w:w="500" w:type="pct"/>
            <w:tcBorders>
              <w:top w:val="nil"/>
              <w:left w:val="nil"/>
              <w:bottom w:val="nil"/>
              <w:right w:val="nil"/>
            </w:tcBorders>
            <w:hideMark/>
          </w:tcPr>
          <w:p w14:paraId="0A803334"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CD4563" w:rsidRPr="006255DB" w14:paraId="28243C97" w14:textId="77777777" w:rsidTr="00CD4563">
        <w:trPr>
          <w:tblCellSpacing w:w="15" w:type="dxa"/>
        </w:trPr>
        <w:tc>
          <w:tcPr>
            <w:tcW w:w="250" w:type="pct"/>
            <w:tcBorders>
              <w:top w:val="nil"/>
              <w:left w:val="nil"/>
              <w:bottom w:val="nil"/>
              <w:right w:val="nil"/>
            </w:tcBorders>
            <w:hideMark/>
          </w:tcPr>
          <w:p w14:paraId="6BB56E2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2A4FE9CC"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Indicator behandeld</w:t>
            </w:r>
          </w:p>
        </w:tc>
        <w:tc>
          <w:tcPr>
            <w:tcW w:w="2500" w:type="pct"/>
            <w:tcBorders>
              <w:top w:val="nil"/>
              <w:left w:val="nil"/>
              <w:bottom w:val="nil"/>
              <w:right w:val="nil"/>
            </w:tcBorders>
            <w:hideMark/>
          </w:tcPr>
          <w:p w14:paraId="56C8F4ED"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Indicator geeft aan of het AGENDAPUNT is behandeld tijdens de VERGADERING.</w:t>
            </w:r>
          </w:p>
        </w:tc>
        <w:tc>
          <w:tcPr>
            <w:tcW w:w="500" w:type="pct"/>
            <w:tcBorders>
              <w:top w:val="nil"/>
              <w:left w:val="nil"/>
              <w:bottom w:val="nil"/>
              <w:right w:val="nil"/>
            </w:tcBorders>
            <w:hideMark/>
          </w:tcPr>
          <w:p w14:paraId="7668FC50"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INDIC</w:t>
            </w:r>
          </w:p>
        </w:tc>
        <w:tc>
          <w:tcPr>
            <w:tcW w:w="500" w:type="pct"/>
            <w:tcBorders>
              <w:top w:val="nil"/>
              <w:left w:val="nil"/>
              <w:bottom w:val="nil"/>
              <w:right w:val="nil"/>
            </w:tcBorders>
            <w:hideMark/>
          </w:tcPr>
          <w:p w14:paraId="34A48F8F"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bl>
    <w:p w14:paraId="113525F4"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2875B66A" w14:textId="77777777" w:rsidTr="00CD4563">
        <w:trPr>
          <w:tblCellSpacing w:w="15" w:type="dxa"/>
        </w:trPr>
        <w:tc>
          <w:tcPr>
            <w:tcW w:w="1500" w:type="pct"/>
            <w:tcBorders>
              <w:top w:val="nil"/>
              <w:left w:val="nil"/>
              <w:bottom w:val="nil"/>
              <w:right w:val="nil"/>
            </w:tcBorders>
            <w:hideMark/>
          </w:tcPr>
          <w:p w14:paraId="3EFDC4D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46E3C478"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6255DB" w14:paraId="6D5DB89C" w14:textId="77777777" w:rsidTr="00CD4563">
        <w:trPr>
          <w:tblCellSpacing w:w="15" w:type="dxa"/>
        </w:trPr>
        <w:tc>
          <w:tcPr>
            <w:tcW w:w="0" w:type="auto"/>
            <w:tcBorders>
              <w:top w:val="nil"/>
              <w:left w:val="nil"/>
              <w:bottom w:val="nil"/>
              <w:right w:val="nil"/>
            </w:tcBorders>
            <w:hideMark/>
          </w:tcPr>
          <w:p w14:paraId="2AF4FFC5"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1404E9A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1B858C2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CD4563" w:rsidRPr="006255DB" w14:paraId="0619E537" w14:textId="77777777" w:rsidTr="00CD4563">
        <w:trPr>
          <w:tblCellSpacing w:w="15" w:type="dxa"/>
        </w:trPr>
        <w:tc>
          <w:tcPr>
            <w:tcW w:w="250" w:type="pct"/>
            <w:tcBorders>
              <w:top w:val="nil"/>
              <w:left w:val="nil"/>
              <w:bottom w:val="nil"/>
              <w:right w:val="nil"/>
            </w:tcBorders>
            <w:hideMark/>
          </w:tcPr>
          <w:p w14:paraId="3F8024B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320D7DFD" w14:textId="68F60DB3"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AGENDAPUNT [ 1 .. * ] wordt behandeld tijdens</w:t>
            </w:r>
            <w:r w:rsidR="00F64161">
              <w:rPr>
                <w:rFonts w:ascii="Times New Roman" w:hAnsi="Times New Roman"/>
                <w:sz w:val="22"/>
                <w:szCs w:val="22"/>
              </w:rPr>
              <w:t xml:space="preserve"> </w:t>
            </w:r>
            <w:r w:rsidRPr="00993A56">
              <w:rPr>
                <w:rFonts w:ascii="Times New Roman" w:hAnsi="Times New Roman"/>
                <w:sz w:val="22"/>
                <w:szCs w:val="22"/>
              </w:rPr>
              <w:t>VERGADERING [ 1 ]</w:t>
            </w:r>
          </w:p>
        </w:tc>
        <w:tc>
          <w:tcPr>
            <w:tcW w:w="2500" w:type="pct"/>
            <w:tcBorders>
              <w:top w:val="nil"/>
              <w:left w:val="nil"/>
              <w:bottom w:val="nil"/>
              <w:right w:val="nil"/>
            </w:tcBorders>
            <w:hideMark/>
          </w:tcPr>
          <w:p w14:paraId="4AA70FE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AGENDAPUNT wordt behandeld tijdens een VERGADERING.</w:t>
            </w:r>
          </w:p>
        </w:tc>
      </w:tr>
      <w:tr w:rsidR="00CD4563" w:rsidRPr="00D47E61" w14:paraId="07B2C3C7" w14:textId="77777777" w:rsidTr="00CD4563">
        <w:trPr>
          <w:tblCellSpacing w:w="15" w:type="dxa"/>
        </w:trPr>
        <w:tc>
          <w:tcPr>
            <w:tcW w:w="250" w:type="pct"/>
            <w:tcBorders>
              <w:top w:val="nil"/>
              <w:left w:val="nil"/>
              <w:bottom w:val="nil"/>
              <w:right w:val="nil"/>
            </w:tcBorders>
            <w:hideMark/>
          </w:tcPr>
          <w:p w14:paraId="2A7B2FB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52E27D49"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xml:space="preserve">AGENDAPUNT [ 0 .. * ] heeft als </w:t>
            </w:r>
            <w:r w:rsidRPr="00D47E61">
              <w:rPr>
                <w:rFonts w:ascii="Times New Roman" w:hAnsi="Times New Roman"/>
                <w:sz w:val="22"/>
                <w:szCs w:val="22"/>
              </w:rPr>
              <w:lastRenderedPageBreak/>
              <w:t>bijlage VERGADERSTUK [ 0 .. * ]</w:t>
            </w:r>
          </w:p>
        </w:tc>
        <w:tc>
          <w:tcPr>
            <w:tcW w:w="2500" w:type="pct"/>
            <w:tcBorders>
              <w:top w:val="nil"/>
              <w:left w:val="nil"/>
              <w:bottom w:val="nil"/>
              <w:right w:val="nil"/>
            </w:tcBorders>
            <w:hideMark/>
          </w:tcPr>
          <w:p w14:paraId="55ED3262"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lastRenderedPageBreak/>
              <w:t xml:space="preserve">Een AGENDAPUNT kan één of meerdere VERGADERSTUKken als </w:t>
            </w:r>
            <w:r w:rsidRPr="00D47E61">
              <w:rPr>
                <w:rFonts w:ascii="Times New Roman" w:hAnsi="Times New Roman"/>
                <w:sz w:val="22"/>
                <w:szCs w:val="22"/>
              </w:rPr>
              <w:lastRenderedPageBreak/>
              <w:t>bijlage hebben</w:t>
            </w:r>
          </w:p>
        </w:tc>
      </w:tr>
      <w:tr w:rsidR="00CD4563" w:rsidRPr="00D47E61" w14:paraId="33058B44" w14:textId="77777777" w:rsidTr="00CD4563">
        <w:trPr>
          <w:tblCellSpacing w:w="15" w:type="dxa"/>
        </w:trPr>
        <w:tc>
          <w:tcPr>
            <w:tcW w:w="250" w:type="pct"/>
            <w:tcBorders>
              <w:top w:val="nil"/>
              <w:left w:val="nil"/>
              <w:bottom w:val="nil"/>
              <w:right w:val="nil"/>
            </w:tcBorders>
            <w:hideMark/>
          </w:tcPr>
          <w:p w14:paraId="700D6B87"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2250" w:type="pct"/>
            <w:tcBorders>
              <w:top w:val="nil"/>
              <w:left w:val="nil"/>
              <w:bottom w:val="nil"/>
              <w:right w:val="nil"/>
            </w:tcBorders>
            <w:hideMark/>
          </w:tcPr>
          <w:p w14:paraId="4DE309C3"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AGENDAPUNT [ 1 ] heeft als sub-agendapunt AGENDAPUNT [ 0 .. * ]</w:t>
            </w:r>
          </w:p>
        </w:tc>
        <w:tc>
          <w:tcPr>
            <w:tcW w:w="2500" w:type="pct"/>
            <w:tcBorders>
              <w:top w:val="nil"/>
              <w:left w:val="nil"/>
              <w:bottom w:val="nil"/>
              <w:right w:val="nil"/>
            </w:tcBorders>
            <w:hideMark/>
          </w:tcPr>
          <w:p w14:paraId="19FA5116"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Een AGENDAPUNT kan uit één of meer subAGENDAPUNTen en een subAGENDAPUNT kan weer bestaan uit één of meer sub(sub)AGENDAPUNTen.</w:t>
            </w:r>
          </w:p>
        </w:tc>
      </w:tr>
    </w:tbl>
    <w:p w14:paraId="76BC741C" w14:textId="77777777" w:rsidR="00CD4563" w:rsidRPr="00D47E61" w:rsidRDefault="00CD4563" w:rsidP="00CD4563">
      <w:pPr>
        <w:pStyle w:val="Kop2"/>
        <w:rPr>
          <w:rFonts w:ascii="Calibri" w:hAnsi="Calibri"/>
        </w:rPr>
      </w:pPr>
      <w:bookmarkStart w:id="41" w:name="global-global_d16507e5047"/>
      <w:bookmarkStart w:id="42" w:name="_Toc489351689"/>
      <w:bookmarkEnd w:id="41"/>
      <w:r w:rsidRPr="00D47E61">
        <w:rPr>
          <w:rFonts w:ascii="Calibri" w:hAnsi="Calibri"/>
        </w:rPr>
        <w:t>Objecttype AMENDEMENT</w:t>
      </w:r>
      <w:bookmarkEnd w:id="42"/>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259FE953" w14:textId="77777777" w:rsidTr="00CD4563">
        <w:trPr>
          <w:tblCellSpacing w:w="15" w:type="dxa"/>
        </w:trPr>
        <w:tc>
          <w:tcPr>
            <w:tcW w:w="1489" w:type="pct"/>
            <w:tcBorders>
              <w:top w:val="nil"/>
              <w:left w:val="nil"/>
              <w:bottom w:val="nil"/>
              <w:right w:val="nil"/>
            </w:tcBorders>
            <w:hideMark/>
          </w:tcPr>
          <w:p w14:paraId="36BF502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Naam</w:t>
            </w:r>
          </w:p>
        </w:tc>
        <w:tc>
          <w:tcPr>
            <w:tcW w:w="3475" w:type="pct"/>
            <w:tcBorders>
              <w:top w:val="nil"/>
              <w:left w:val="nil"/>
              <w:bottom w:val="nil"/>
              <w:right w:val="nil"/>
            </w:tcBorders>
            <w:hideMark/>
          </w:tcPr>
          <w:p w14:paraId="6472DD47"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AMENDEMENT</w:t>
            </w:r>
          </w:p>
        </w:tc>
      </w:tr>
      <w:tr w:rsidR="00CD4563" w:rsidRPr="006255DB" w14:paraId="2C05BAA6" w14:textId="77777777" w:rsidTr="00CD4563">
        <w:trPr>
          <w:tblCellSpacing w:w="15" w:type="dxa"/>
        </w:trPr>
        <w:tc>
          <w:tcPr>
            <w:tcW w:w="1489" w:type="pct"/>
            <w:tcBorders>
              <w:top w:val="nil"/>
              <w:left w:val="nil"/>
              <w:bottom w:val="nil"/>
              <w:right w:val="nil"/>
            </w:tcBorders>
            <w:hideMark/>
          </w:tcPr>
          <w:p w14:paraId="02C6EAA6"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Herkomst</w:t>
            </w:r>
          </w:p>
        </w:tc>
        <w:tc>
          <w:tcPr>
            <w:tcW w:w="3475" w:type="pct"/>
            <w:tcBorders>
              <w:top w:val="nil"/>
              <w:left w:val="nil"/>
              <w:bottom w:val="nil"/>
              <w:right w:val="nil"/>
            </w:tcBorders>
            <w:hideMark/>
          </w:tcPr>
          <w:p w14:paraId="24249F73" w14:textId="77777777" w:rsidR="00CD4563" w:rsidRPr="00D47E61" w:rsidRDefault="00FF3484" w:rsidP="00CD4563">
            <w:pPr>
              <w:spacing w:line="240" w:lineRule="auto"/>
              <w:contextualSpacing w:val="0"/>
              <w:rPr>
                <w:rFonts w:ascii="Times New Roman" w:hAnsi="Times New Roman"/>
                <w:sz w:val="22"/>
                <w:szCs w:val="22"/>
              </w:rPr>
            </w:pPr>
            <w:r w:rsidRPr="00D47E61">
              <w:rPr>
                <w:rFonts w:ascii="Times New Roman" w:hAnsi="Times New Roman"/>
                <w:sz w:val="22"/>
                <w:szCs w:val="22"/>
              </w:rPr>
              <w:t>ORI</w:t>
            </w:r>
          </w:p>
        </w:tc>
      </w:tr>
      <w:tr w:rsidR="00CD4563" w:rsidRPr="006255DB" w14:paraId="4CF39203" w14:textId="77777777" w:rsidTr="00CD4563">
        <w:trPr>
          <w:tblCellSpacing w:w="15" w:type="dxa"/>
        </w:trPr>
        <w:tc>
          <w:tcPr>
            <w:tcW w:w="1489" w:type="pct"/>
            <w:tcBorders>
              <w:top w:val="nil"/>
              <w:left w:val="nil"/>
              <w:bottom w:val="nil"/>
              <w:right w:val="nil"/>
            </w:tcBorders>
            <w:hideMark/>
          </w:tcPr>
          <w:p w14:paraId="72D641CD"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Definitie</w:t>
            </w:r>
          </w:p>
        </w:tc>
        <w:tc>
          <w:tcPr>
            <w:tcW w:w="3475" w:type="pct"/>
            <w:tcBorders>
              <w:top w:val="nil"/>
              <w:left w:val="nil"/>
              <w:bottom w:val="nil"/>
              <w:right w:val="nil"/>
            </w:tcBorders>
            <w:hideMark/>
          </w:tcPr>
          <w:p w14:paraId="20A74AF6"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Een AMENDEMENT is een voorstel tot wijziging van een raadsVOORSTEL</w:t>
            </w:r>
          </w:p>
        </w:tc>
      </w:tr>
      <w:tr w:rsidR="00CD4563" w:rsidRPr="006255DB" w14:paraId="2CB18E2C" w14:textId="77777777" w:rsidTr="00CD4563">
        <w:trPr>
          <w:tblCellSpacing w:w="15" w:type="dxa"/>
        </w:trPr>
        <w:tc>
          <w:tcPr>
            <w:tcW w:w="1489" w:type="pct"/>
            <w:tcBorders>
              <w:top w:val="nil"/>
              <w:left w:val="nil"/>
              <w:bottom w:val="nil"/>
              <w:right w:val="nil"/>
            </w:tcBorders>
            <w:hideMark/>
          </w:tcPr>
          <w:p w14:paraId="3735645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Herkomst definitie</w:t>
            </w:r>
          </w:p>
        </w:tc>
        <w:tc>
          <w:tcPr>
            <w:tcW w:w="3475" w:type="pct"/>
            <w:tcBorders>
              <w:top w:val="nil"/>
              <w:left w:val="nil"/>
              <w:bottom w:val="nil"/>
              <w:right w:val="nil"/>
            </w:tcBorders>
            <w:hideMark/>
          </w:tcPr>
          <w:p w14:paraId="165742FC"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ORI</w:t>
            </w:r>
          </w:p>
        </w:tc>
      </w:tr>
      <w:tr w:rsidR="00CD4563" w:rsidRPr="006255DB" w14:paraId="48D8FF98" w14:textId="77777777" w:rsidTr="00CD4563">
        <w:trPr>
          <w:tblCellSpacing w:w="15" w:type="dxa"/>
        </w:trPr>
        <w:tc>
          <w:tcPr>
            <w:tcW w:w="1489" w:type="pct"/>
            <w:tcBorders>
              <w:top w:val="nil"/>
              <w:left w:val="nil"/>
              <w:bottom w:val="nil"/>
              <w:right w:val="nil"/>
            </w:tcBorders>
            <w:hideMark/>
          </w:tcPr>
          <w:p w14:paraId="32A7F28B"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Datum opname</w:t>
            </w:r>
          </w:p>
        </w:tc>
        <w:tc>
          <w:tcPr>
            <w:tcW w:w="3475" w:type="pct"/>
            <w:tcBorders>
              <w:top w:val="nil"/>
              <w:left w:val="nil"/>
              <w:bottom w:val="nil"/>
              <w:right w:val="nil"/>
            </w:tcBorders>
            <w:hideMark/>
          </w:tcPr>
          <w:p w14:paraId="7010A00D" w14:textId="77777777" w:rsidR="00CD4563" w:rsidRPr="00D47E61" w:rsidRDefault="008E454C" w:rsidP="00CD4563">
            <w:pPr>
              <w:spacing w:line="240" w:lineRule="auto"/>
              <w:contextualSpacing w:val="0"/>
              <w:rPr>
                <w:rFonts w:ascii="Times New Roman" w:hAnsi="Times New Roman"/>
                <w:sz w:val="22"/>
                <w:szCs w:val="22"/>
              </w:rPr>
            </w:pPr>
            <w:r w:rsidRPr="00D47E61">
              <w:rPr>
                <w:rFonts w:ascii="Times New Roman" w:hAnsi="Times New Roman"/>
                <w:sz w:val="22"/>
                <w:szCs w:val="22"/>
              </w:rPr>
              <w:t>1 augustus 2017</w:t>
            </w:r>
          </w:p>
        </w:tc>
      </w:tr>
      <w:tr w:rsidR="00CD4563" w:rsidRPr="006255DB" w14:paraId="29E857CF" w14:textId="77777777" w:rsidTr="00CD4563">
        <w:trPr>
          <w:tblCellSpacing w:w="15" w:type="dxa"/>
        </w:trPr>
        <w:tc>
          <w:tcPr>
            <w:tcW w:w="1489" w:type="pct"/>
            <w:tcBorders>
              <w:top w:val="nil"/>
              <w:left w:val="nil"/>
              <w:bottom w:val="nil"/>
              <w:right w:val="nil"/>
            </w:tcBorders>
            <w:hideMark/>
          </w:tcPr>
          <w:p w14:paraId="47D24136"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Unieke aanduiding</w:t>
            </w:r>
          </w:p>
        </w:tc>
        <w:tc>
          <w:tcPr>
            <w:tcW w:w="3475" w:type="pct"/>
            <w:tcBorders>
              <w:top w:val="nil"/>
              <w:left w:val="nil"/>
              <w:bottom w:val="nil"/>
              <w:right w:val="nil"/>
            </w:tcBorders>
            <w:hideMark/>
          </w:tcPr>
          <w:p w14:paraId="681C8A09" w14:textId="77777777" w:rsidR="00CD4563" w:rsidRPr="00D47E61" w:rsidRDefault="00CD4563" w:rsidP="00CD4563">
            <w:pPr>
              <w:spacing w:line="240" w:lineRule="auto"/>
              <w:contextualSpacing w:val="0"/>
              <w:rPr>
                <w:rFonts w:ascii="Times New Roman" w:hAnsi="Times New Roman"/>
                <w:sz w:val="22"/>
                <w:szCs w:val="22"/>
              </w:rPr>
            </w:pPr>
          </w:p>
        </w:tc>
      </w:tr>
      <w:tr w:rsidR="00CD4563" w:rsidRPr="006255DB" w14:paraId="17040C73" w14:textId="77777777" w:rsidTr="00CD4563">
        <w:trPr>
          <w:tblCellSpacing w:w="15" w:type="dxa"/>
        </w:trPr>
        <w:tc>
          <w:tcPr>
            <w:tcW w:w="1489" w:type="pct"/>
            <w:tcBorders>
              <w:top w:val="nil"/>
              <w:left w:val="nil"/>
              <w:bottom w:val="nil"/>
              <w:right w:val="nil"/>
            </w:tcBorders>
            <w:hideMark/>
          </w:tcPr>
          <w:p w14:paraId="517D603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51DFEFEC"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5F211D8A" w14:textId="77777777" w:rsidTr="00CD4563">
        <w:trPr>
          <w:tblCellSpacing w:w="15" w:type="dxa"/>
        </w:trPr>
        <w:tc>
          <w:tcPr>
            <w:tcW w:w="1489" w:type="pct"/>
            <w:tcBorders>
              <w:top w:val="nil"/>
              <w:left w:val="nil"/>
              <w:bottom w:val="nil"/>
              <w:right w:val="nil"/>
            </w:tcBorders>
            <w:hideMark/>
          </w:tcPr>
          <w:p w14:paraId="115E57D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6B5CB88E"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497BAE5A" w14:textId="77777777" w:rsidTr="00CD4563">
        <w:trPr>
          <w:tblCellSpacing w:w="15" w:type="dxa"/>
        </w:trPr>
        <w:tc>
          <w:tcPr>
            <w:tcW w:w="1489" w:type="pct"/>
            <w:tcBorders>
              <w:top w:val="nil"/>
              <w:left w:val="nil"/>
              <w:bottom w:val="nil"/>
              <w:right w:val="nil"/>
            </w:tcBorders>
            <w:hideMark/>
          </w:tcPr>
          <w:p w14:paraId="14771E0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38C71BA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28DC9BBF"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37CD013F" w14:textId="77777777" w:rsidTr="00CD4563">
        <w:trPr>
          <w:tblCellSpacing w:w="15" w:type="dxa"/>
        </w:trPr>
        <w:tc>
          <w:tcPr>
            <w:tcW w:w="1500" w:type="pct"/>
            <w:tcBorders>
              <w:top w:val="nil"/>
              <w:left w:val="nil"/>
              <w:bottom w:val="nil"/>
              <w:right w:val="nil"/>
            </w:tcBorders>
            <w:hideMark/>
          </w:tcPr>
          <w:p w14:paraId="324FBB3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4EB59B70"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CD4563" w:rsidRPr="00D47E61" w14:paraId="762E703A" w14:textId="77777777" w:rsidTr="00CD4563">
        <w:trPr>
          <w:tblCellSpacing w:w="15" w:type="dxa"/>
        </w:trPr>
        <w:tc>
          <w:tcPr>
            <w:tcW w:w="0" w:type="auto"/>
            <w:tcBorders>
              <w:top w:val="nil"/>
              <w:left w:val="nil"/>
              <w:bottom w:val="nil"/>
              <w:right w:val="nil"/>
            </w:tcBorders>
            <w:hideMark/>
          </w:tcPr>
          <w:p w14:paraId="2818F174"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5FF3B9D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i/>
                <w:iCs/>
                <w:sz w:val="22"/>
                <w:szCs w:val="22"/>
              </w:rPr>
              <w:t>Attribuutnaam</w:t>
            </w:r>
          </w:p>
        </w:tc>
        <w:tc>
          <w:tcPr>
            <w:tcW w:w="0" w:type="auto"/>
            <w:tcBorders>
              <w:top w:val="nil"/>
              <w:left w:val="nil"/>
              <w:bottom w:val="nil"/>
              <w:right w:val="nil"/>
            </w:tcBorders>
            <w:hideMark/>
          </w:tcPr>
          <w:p w14:paraId="242D70FB"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i/>
                <w:iCs/>
                <w:sz w:val="22"/>
                <w:szCs w:val="22"/>
              </w:rPr>
              <w:t>Definitie</w:t>
            </w:r>
          </w:p>
        </w:tc>
        <w:tc>
          <w:tcPr>
            <w:tcW w:w="0" w:type="auto"/>
            <w:tcBorders>
              <w:top w:val="nil"/>
              <w:left w:val="nil"/>
              <w:bottom w:val="nil"/>
              <w:right w:val="nil"/>
            </w:tcBorders>
            <w:hideMark/>
          </w:tcPr>
          <w:p w14:paraId="7E541B0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i/>
                <w:iCs/>
                <w:sz w:val="22"/>
                <w:szCs w:val="22"/>
              </w:rPr>
              <w:t>Formaat</w:t>
            </w:r>
          </w:p>
        </w:tc>
        <w:tc>
          <w:tcPr>
            <w:tcW w:w="0" w:type="auto"/>
            <w:tcBorders>
              <w:top w:val="nil"/>
              <w:left w:val="nil"/>
              <w:bottom w:val="nil"/>
              <w:right w:val="nil"/>
            </w:tcBorders>
            <w:hideMark/>
          </w:tcPr>
          <w:p w14:paraId="7B9DF78A"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i/>
                <w:iCs/>
                <w:sz w:val="22"/>
                <w:szCs w:val="22"/>
              </w:rPr>
              <w:t>Card</w:t>
            </w:r>
          </w:p>
        </w:tc>
      </w:tr>
      <w:tr w:rsidR="00CD4563" w:rsidRPr="00D47E61" w14:paraId="3B67AA56" w14:textId="77777777" w:rsidTr="00CD4563">
        <w:trPr>
          <w:tblCellSpacing w:w="15" w:type="dxa"/>
        </w:trPr>
        <w:tc>
          <w:tcPr>
            <w:tcW w:w="250" w:type="pct"/>
            <w:tcBorders>
              <w:top w:val="nil"/>
              <w:left w:val="nil"/>
              <w:bottom w:val="nil"/>
              <w:right w:val="nil"/>
            </w:tcBorders>
            <w:hideMark/>
          </w:tcPr>
          <w:p w14:paraId="6E944E17"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4A84AD49"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Amendementomschrijving</w:t>
            </w:r>
          </w:p>
        </w:tc>
        <w:tc>
          <w:tcPr>
            <w:tcW w:w="2500" w:type="pct"/>
            <w:tcBorders>
              <w:top w:val="nil"/>
              <w:left w:val="nil"/>
              <w:bottom w:val="nil"/>
              <w:right w:val="nil"/>
            </w:tcBorders>
            <w:hideMark/>
          </w:tcPr>
          <w:p w14:paraId="5EF896C5" w14:textId="77777777" w:rsidR="00CD4563" w:rsidRPr="00D47E61" w:rsidRDefault="00FF3484" w:rsidP="00CD4563">
            <w:pPr>
              <w:spacing w:line="240" w:lineRule="auto"/>
              <w:contextualSpacing w:val="0"/>
              <w:rPr>
                <w:rFonts w:ascii="Times New Roman" w:hAnsi="Times New Roman"/>
                <w:sz w:val="22"/>
                <w:szCs w:val="22"/>
              </w:rPr>
            </w:pPr>
            <w:r w:rsidRPr="00D47E61">
              <w:rPr>
                <w:rFonts w:ascii="Times New Roman" w:hAnsi="Times New Roman"/>
                <w:sz w:val="22"/>
                <w:szCs w:val="22"/>
              </w:rPr>
              <w:t>Omschrijving van het AMENDEMENT</w:t>
            </w:r>
          </w:p>
        </w:tc>
        <w:tc>
          <w:tcPr>
            <w:tcW w:w="500" w:type="pct"/>
            <w:tcBorders>
              <w:top w:val="nil"/>
              <w:left w:val="nil"/>
              <w:bottom w:val="nil"/>
              <w:right w:val="nil"/>
            </w:tcBorders>
            <w:hideMark/>
          </w:tcPr>
          <w:p w14:paraId="01BCE7D3"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TXT</w:t>
            </w:r>
          </w:p>
        </w:tc>
        <w:tc>
          <w:tcPr>
            <w:tcW w:w="500" w:type="pct"/>
            <w:tcBorders>
              <w:top w:val="nil"/>
              <w:left w:val="nil"/>
              <w:bottom w:val="nil"/>
              <w:right w:val="nil"/>
            </w:tcBorders>
            <w:hideMark/>
          </w:tcPr>
          <w:p w14:paraId="47163E7A"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CD4563" w:rsidRPr="006255DB" w14:paraId="7EDCC527" w14:textId="77777777" w:rsidTr="00CD4563">
        <w:trPr>
          <w:tblCellSpacing w:w="15" w:type="dxa"/>
        </w:trPr>
        <w:tc>
          <w:tcPr>
            <w:tcW w:w="250" w:type="pct"/>
            <w:tcBorders>
              <w:top w:val="nil"/>
              <w:left w:val="nil"/>
              <w:bottom w:val="nil"/>
              <w:right w:val="nil"/>
            </w:tcBorders>
            <w:hideMark/>
          </w:tcPr>
          <w:p w14:paraId="12FE71D2"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46615131"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Amendementdatum</w:t>
            </w:r>
          </w:p>
        </w:tc>
        <w:tc>
          <w:tcPr>
            <w:tcW w:w="2500" w:type="pct"/>
            <w:tcBorders>
              <w:top w:val="nil"/>
              <w:left w:val="nil"/>
              <w:bottom w:val="nil"/>
              <w:right w:val="nil"/>
            </w:tcBorders>
            <w:hideMark/>
          </w:tcPr>
          <w:p w14:paraId="1E749EB8" w14:textId="77777777" w:rsidR="00CD4563" w:rsidRPr="00D47E61" w:rsidRDefault="00FF3484" w:rsidP="00CD4563">
            <w:pPr>
              <w:spacing w:line="240" w:lineRule="auto"/>
              <w:contextualSpacing w:val="0"/>
              <w:rPr>
                <w:rFonts w:ascii="Times New Roman" w:hAnsi="Times New Roman"/>
                <w:sz w:val="22"/>
                <w:szCs w:val="22"/>
              </w:rPr>
            </w:pPr>
            <w:r w:rsidRPr="00D47E61">
              <w:rPr>
                <w:rFonts w:ascii="Times New Roman" w:hAnsi="Times New Roman"/>
                <w:sz w:val="22"/>
                <w:szCs w:val="22"/>
              </w:rPr>
              <w:t>De datum waarop het AMENDEMENT is ingediend</w:t>
            </w:r>
          </w:p>
        </w:tc>
        <w:tc>
          <w:tcPr>
            <w:tcW w:w="500" w:type="pct"/>
            <w:tcBorders>
              <w:top w:val="nil"/>
              <w:left w:val="nil"/>
              <w:bottom w:val="nil"/>
              <w:right w:val="nil"/>
            </w:tcBorders>
            <w:hideMark/>
          </w:tcPr>
          <w:p w14:paraId="7AF9AB1E"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DATUM</w:t>
            </w:r>
          </w:p>
        </w:tc>
        <w:tc>
          <w:tcPr>
            <w:tcW w:w="500" w:type="pct"/>
            <w:tcBorders>
              <w:top w:val="nil"/>
              <w:left w:val="nil"/>
              <w:bottom w:val="nil"/>
              <w:right w:val="nil"/>
            </w:tcBorders>
            <w:hideMark/>
          </w:tcPr>
          <w:p w14:paraId="57269987"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CD4563" w:rsidRPr="006255DB" w14:paraId="45E08D7B" w14:textId="77777777" w:rsidTr="00CD4563">
        <w:trPr>
          <w:tblCellSpacing w:w="15" w:type="dxa"/>
        </w:trPr>
        <w:tc>
          <w:tcPr>
            <w:tcW w:w="250" w:type="pct"/>
            <w:tcBorders>
              <w:top w:val="nil"/>
              <w:left w:val="nil"/>
              <w:bottom w:val="nil"/>
              <w:right w:val="nil"/>
            </w:tcBorders>
            <w:hideMark/>
          </w:tcPr>
          <w:p w14:paraId="768465B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503E59AB"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Toelichting</w:t>
            </w:r>
          </w:p>
        </w:tc>
        <w:tc>
          <w:tcPr>
            <w:tcW w:w="2500" w:type="pct"/>
            <w:tcBorders>
              <w:top w:val="nil"/>
              <w:left w:val="nil"/>
              <w:bottom w:val="nil"/>
              <w:right w:val="nil"/>
            </w:tcBorders>
            <w:hideMark/>
          </w:tcPr>
          <w:p w14:paraId="0302E6A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toelichting op het AMENDEMENT</w:t>
            </w:r>
          </w:p>
        </w:tc>
        <w:tc>
          <w:tcPr>
            <w:tcW w:w="500" w:type="pct"/>
            <w:tcBorders>
              <w:top w:val="nil"/>
              <w:left w:val="nil"/>
              <w:bottom w:val="nil"/>
              <w:right w:val="nil"/>
            </w:tcBorders>
            <w:hideMark/>
          </w:tcPr>
          <w:p w14:paraId="2156DC2D"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TXT</w:t>
            </w:r>
          </w:p>
        </w:tc>
        <w:tc>
          <w:tcPr>
            <w:tcW w:w="500" w:type="pct"/>
            <w:tcBorders>
              <w:top w:val="nil"/>
              <w:left w:val="nil"/>
              <w:bottom w:val="nil"/>
              <w:right w:val="nil"/>
            </w:tcBorders>
            <w:hideMark/>
          </w:tcPr>
          <w:p w14:paraId="1C495F7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bl>
    <w:p w14:paraId="52A0906F"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2F307D54" w14:textId="77777777" w:rsidTr="00CD4563">
        <w:trPr>
          <w:tblCellSpacing w:w="15" w:type="dxa"/>
        </w:trPr>
        <w:tc>
          <w:tcPr>
            <w:tcW w:w="1500" w:type="pct"/>
            <w:tcBorders>
              <w:top w:val="nil"/>
              <w:left w:val="nil"/>
              <w:bottom w:val="nil"/>
              <w:right w:val="nil"/>
            </w:tcBorders>
            <w:hideMark/>
          </w:tcPr>
          <w:p w14:paraId="74D1C99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7244CB91"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6255DB" w14:paraId="17CF66E1" w14:textId="77777777" w:rsidTr="00CD4563">
        <w:trPr>
          <w:tblCellSpacing w:w="15" w:type="dxa"/>
        </w:trPr>
        <w:tc>
          <w:tcPr>
            <w:tcW w:w="0" w:type="auto"/>
            <w:tcBorders>
              <w:top w:val="nil"/>
              <w:left w:val="nil"/>
              <w:bottom w:val="nil"/>
              <w:right w:val="nil"/>
            </w:tcBorders>
            <w:hideMark/>
          </w:tcPr>
          <w:p w14:paraId="54426187"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11A4489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6681ACC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CD4563" w:rsidRPr="006255DB" w14:paraId="6BC39429" w14:textId="77777777" w:rsidTr="00DE222C">
        <w:trPr>
          <w:tblCellSpacing w:w="15" w:type="dxa"/>
        </w:trPr>
        <w:tc>
          <w:tcPr>
            <w:tcW w:w="248" w:type="pct"/>
            <w:tcBorders>
              <w:top w:val="nil"/>
              <w:left w:val="nil"/>
              <w:bottom w:val="nil"/>
              <w:right w:val="nil"/>
            </w:tcBorders>
            <w:hideMark/>
          </w:tcPr>
          <w:p w14:paraId="0AAA8BE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28" w:type="pct"/>
            <w:tcBorders>
              <w:top w:val="nil"/>
              <w:left w:val="nil"/>
              <w:bottom w:val="nil"/>
              <w:right w:val="nil"/>
            </w:tcBorders>
            <w:hideMark/>
          </w:tcPr>
          <w:p w14:paraId="4BC4C473"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AMENDEMENT [ 0 .. * ] hoort bij VOORSTEL [ 1 ]</w:t>
            </w:r>
          </w:p>
        </w:tc>
        <w:tc>
          <w:tcPr>
            <w:tcW w:w="2476" w:type="pct"/>
            <w:tcBorders>
              <w:top w:val="nil"/>
              <w:left w:val="nil"/>
              <w:bottom w:val="nil"/>
              <w:right w:val="nil"/>
            </w:tcBorders>
            <w:hideMark/>
          </w:tcPr>
          <w:p w14:paraId="56B152D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AMENDEMENT heeft betrekking op een VOORSTEL</w:t>
            </w:r>
          </w:p>
        </w:tc>
      </w:tr>
      <w:tr w:rsidR="00DE222C" w:rsidRPr="006255DB" w14:paraId="421349C5" w14:textId="77777777" w:rsidTr="00DE222C">
        <w:trPr>
          <w:tblCellSpacing w:w="15" w:type="dxa"/>
        </w:trPr>
        <w:tc>
          <w:tcPr>
            <w:tcW w:w="248" w:type="pct"/>
            <w:tcBorders>
              <w:top w:val="nil"/>
              <w:left w:val="nil"/>
              <w:bottom w:val="nil"/>
              <w:right w:val="nil"/>
            </w:tcBorders>
            <w:hideMark/>
          </w:tcPr>
          <w:p w14:paraId="4917E07B" w14:textId="77777777" w:rsidR="00DE222C" w:rsidRPr="006255DB" w:rsidRDefault="00DE222C" w:rsidP="0027503C">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28" w:type="pct"/>
            <w:tcBorders>
              <w:top w:val="nil"/>
              <w:left w:val="nil"/>
              <w:bottom w:val="nil"/>
              <w:right w:val="nil"/>
            </w:tcBorders>
            <w:hideMark/>
          </w:tcPr>
          <w:p w14:paraId="340BA4A1" w14:textId="77777777" w:rsidR="00DE222C" w:rsidRPr="00D47E61" w:rsidRDefault="00DE222C" w:rsidP="00DE222C">
            <w:pPr>
              <w:spacing w:line="240" w:lineRule="auto"/>
              <w:contextualSpacing w:val="0"/>
              <w:rPr>
                <w:rFonts w:ascii="Times New Roman" w:hAnsi="Times New Roman"/>
                <w:sz w:val="22"/>
                <w:szCs w:val="22"/>
              </w:rPr>
            </w:pPr>
            <w:r w:rsidRPr="00D47E61">
              <w:rPr>
                <w:rFonts w:ascii="Times New Roman" w:hAnsi="Times New Roman"/>
                <w:sz w:val="22"/>
                <w:szCs w:val="22"/>
              </w:rPr>
              <w:t>AMENDEMENT [ 0 .. * ] hoort bij CONCEPT BESLUITSTUK [ 1 ]</w:t>
            </w:r>
          </w:p>
        </w:tc>
        <w:tc>
          <w:tcPr>
            <w:tcW w:w="2476" w:type="pct"/>
            <w:tcBorders>
              <w:top w:val="nil"/>
              <w:left w:val="nil"/>
              <w:bottom w:val="nil"/>
              <w:right w:val="nil"/>
            </w:tcBorders>
            <w:hideMark/>
          </w:tcPr>
          <w:p w14:paraId="3DB77514" w14:textId="77777777" w:rsidR="00DE222C" w:rsidRPr="006255DB" w:rsidRDefault="00DE222C" w:rsidP="0027503C">
            <w:pPr>
              <w:spacing w:line="240" w:lineRule="auto"/>
              <w:contextualSpacing w:val="0"/>
              <w:rPr>
                <w:rFonts w:ascii="Times New Roman" w:hAnsi="Times New Roman"/>
                <w:sz w:val="22"/>
                <w:szCs w:val="22"/>
              </w:rPr>
            </w:pPr>
            <w:r w:rsidRPr="006255DB">
              <w:rPr>
                <w:rFonts w:ascii="Times New Roman" w:hAnsi="Times New Roman"/>
                <w:sz w:val="22"/>
                <w:szCs w:val="22"/>
              </w:rPr>
              <w:t xml:space="preserve">een AMENDEMENT heeft betrekking op een </w:t>
            </w:r>
            <w:r>
              <w:rPr>
                <w:rFonts w:ascii="Times New Roman" w:hAnsi="Times New Roman"/>
                <w:sz w:val="22"/>
                <w:szCs w:val="22"/>
              </w:rPr>
              <w:t>CONCEPT BESLUITSTUK</w:t>
            </w:r>
          </w:p>
        </w:tc>
      </w:tr>
      <w:tr w:rsidR="00CD4563" w:rsidRPr="006255DB" w14:paraId="0F4D352C" w14:textId="77777777" w:rsidTr="00DE222C">
        <w:trPr>
          <w:tblCellSpacing w:w="15" w:type="dxa"/>
        </w:trPr>
        <w:tc>
          <w:tcPr>
            <w:tcW w:w="248" w:type="pct"/>
            <w:tcBorders>
              <w:top w:val="nil"/>
              <w:left w:val="nil"/>
              <w:bottom w:val="nil"/>
              <w:right w:val="nil"/>
            </w:tcBorders>
            <w:hideMark/>
          </w:tcPr>
          <w:p w14:paraId="7901EBA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28" w:type="pct"/>
            <w:tcBorders>
              <w:top w:val="nil"/>
              <w:left w:val="nil"/>
              <w:bottom w:val="nil"/>
              <w:right w:val="nil"/>
            </w:tcBorders>
            <w:hideMark/>
          </w:tcPr>
          <w:p w14:paraId="59BB0EE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AMENDEMENT [ 0 .. * ] ondersteund door</w:t>
            </w:r>
            <w:r w:rsidR="003A1D80" w:rsidRPr="00D47E61">
              <w:rPr>
                <w:rFonts w:ascii="Times New Roman" w:hAnsi="Times New Roman"/>
                <w:sz w:val="22"/>
                <w:szCs w:val="22"/>
              </w:rPr>
              <w:t xml:space="preserve"> </w:t>
            </w:r>
            <w:r w:rsidRPr="00D47E61">
              <w:rPr>
                <w:rFonts w:ascii="Times New Roman" w:hAnsi="Times New Roman"/>
                <w:sz w:val="22"/>
                <w:szCs w:val="22"/>
              </w:rPr>
              <w:t>VERGADERDEELNEMER [ 1 .. * ]</w:t>
            </w:r>
          </w:p>
        </w:tc>
        <w:tc>
          <w:tcPr>
            <w:tcW w:w="2476" w:type="pct"/>
            <w:tcBorders>
              <w:top w:val="nil"/>
              <w:left w:val="nil"/>
              <w:bottom w:val="nil"/>
              <w:right w:val="nil"/>
            </w:tcBorders>
            <w:hideMark/>
          </w:tcPr>
          <w:p w14:paraId="7837C9F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AMENDEMENT kan ondersteund worden door één of meer VERGADERDEELNEMERs (raadsleden)</w:t>
            </w:r>
          </w:p>
        </w:tc>
      </w:tr>
      <w:tr w:rsidR="00CD4563" w:rsidRPr="006255DB" w14:paraId="78836AC9" w14:textId="77777777" w:rsidTr="00DE222C">
        <w:trPr>
          <w:tblCellSpacing w:w="15" w:type="dxa"/>
        </w:trPr>
        <w:tc>
          <w:tcPr>
            <w:tcW w:w="248" w:type="pct"/>
            <w:tcBorders>
              <w:top w:val="nil"/>
              <w:left w:val="nil"/>
              <w:bottom w:val="nil"/>
              <w:right w:val="nil"/>
            </w:tcBorders>
            <w:hideMark/>
          </w:tcPr>
          <w:p w14:paraId="1FFDA47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lastRenderedPageBreak/>
              <w:t> </w:t>
            </w:r>
          </w:p>
        </w:tc>
        <w:tc>
          <w:tcPr>
            <w:tcW w:w="2228" w:type="pct"/>
            <w:tcBorders>
              <w:top w:val="nil"/>
              <w:left w:val="nil"/>
              <w:bottom w:val="nil"/>
              <w:right w:val="nil"/>
            </w:tcBorders>
            <w:hideMark/>
          </w:tcPr>
          <w:p w14:paraId="609A3327"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AMENDEMENT [ 0 .. 1 ] is een VERGADERSTUK [ 1 ]</w:t>
            </w:r>
          </w:p>
        </w:tc>
        <w:tc>
          <w:tcPr>
            <w:tcW w:w="2476" w:type="pct"/>
            <w:tcBorders>
              <w:top w:val="nil"/>
              <w:left w:val="nil"/>
              <w:bottom w:val="nil"/>
              <w:right w:val="nil"/>
            </w:tcBorders>
            <w:hideMark/>
          </w:tcPr>
          <w:p w14:paraId="16A9508A"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Een AMENDEMENT is een VERGADERSTUK</w:t>
            </w:r>
          </w:p>
        </w:tc>
      </w:tr>
      <w:tr w:rsidR="00CD4563" w:rsidRPr="006255DB" w14:paraId="1AF3AE5F" w14:textId="77777777" w:rsidTr="00DE222C">
        <w:trPr>
          <w:tblCellSpacing w:w="15" w:type="dxa"/>
        </w:trPr>
        <w:tc>
          <w:tcPr>
            <w:tcW w:w="248" w:type="pct"/>
            <w:tcBorders>
              <w:top w:val="nil"/>
              <w:left w:val="nil"/>
              <w:bottom w:val="nil"/>
              <w:right w:val="nil"/>
            </w:tcBorders>
            <w:hideMark/>
          </w:tcPr>
          <w:p w14:paraId="64A4AB1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28" w:type="pct"/>
            <w:tcBorders>
              <w:top w:val="nil"/>
              <w:left w:val="nil"/>
              <w:bottom w:val="nil"/>
              <w:right w:val="nil"/>
            </w:tcBorders>
            <w:hideMark/>
          </w:tcPr>
          <w:p w14:paraId="1C454863" w14:textId="2A0D15F4"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AMENDEMENT [ 0 .. * ] subAMENDEMENT heeft betrekking op</w:t>
            </w:r>
            <w:r w:rsidR="00F64161">
              <w:rPr>
                <w:rFonts w:ascii="Times New Roman" w:hAnsi="Times New Roman"/>
                <w:sz w:val="22"/>
                <w:szCs w:val="22"/>
              </w:rPr>
              <w:t xml:space="preserve"> </w:t>
            </w:r>
            <w:r w:rsidRPr="00993A56">
              <w:rPr>
                <w:rFonts w:ascii="Times New Roman" w:hAnsi="Times New Roman"/>
                <w:sz w:val="22"/>
                <w:szCs w:val="22"/>
              </w:rPr>
              <w:t>AMENDEMENT [ 1 ]</w:t>
            </w:r>
          </w:p>
        </w:tc>
        <w:tc>
          <w:tcPr>
            <w:tcW w:w="2476" w:type="pct"/>
            <w:tcBorders>
              <w:top w:val="nil"/>
              <w:left w:val="nil"/>
              <w:bottom w:val="nil"/>
              <w:right w:val="nil"/>
            </w:tcBorders>
            <w:hideMark/>
          </w:tcPr>
          <w:p w14:paraId="28F6B11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subAMENDEMENT is een wijzigingsvoorstel voor een AMENDEMENT</w:t>
            </w:r>
          </w:p>
        </w:tc>
      </w:tr>
    </w:tbl>
    <w:p w14:paraId="11753A25"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309B6E1C" w14:textId="77777777" w:rsidTr="00CD4563">
        <w:trPr>
          <w:tblCellSpacing w:w="15" w:type="dxa"/>
        </w:trPr>
        <w:tc>
          <w:tcPr>
            <w:tcW w:w="1500" w:type="pct"/>
            <w:tcBorders>
              <w:top w:val="nil"/>
              <w:left w:val="nil"/>
              <w:bottom w:val="nil"/>
              <w:right w:val="nil"/>
            </w:tcBorders>
            <w:hideMark/>
          </w:tcPr>
          <w:p w14:paraId="594469C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Toelichting</w:t>
            </w:r>
          </w:p>
        </w:tc>
      </w:tr>
    </w:tbl>
    <w:p w14:paraId="55DBE816"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9"/>
        <w:gridCol w:w="11907"/>
      </w:tblGrid>
      <w:tr w:rsidR="00CD4563" w:rsidRPr="006255DB" w14:paraId="3C603794" w14:textId="77777777" w:rsidTr="00CD4563">
        <w:trPr>
          <w:tblCellSpacing w:w="15" w:type="dxa"/>
        </w:trPr>
        <w:tc>
          <w:tcPr>
            <w:tcW w:w="250" w:type="pct"/>
            <w:tcBorders>
              <w:top w:val="nil"/>
              <w:left w:val="nil"/>
              <w:bottom w:val="nil"/>
              <w:right w:val="nil"/>
            </w:tcBorders>
            <w:hideMark/>
          </w:tcPr>
          <w:p w14:paraId="70636B8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4750" w:type="pct"/>
            <w:tcBorders>
              <w:top w:val="nil"/>
              <w:left w:val="nil"/>
              <w:bottom w:val="nil"/>
              <w:right w:val="nil"/>
            </w:tcBorders>
            <w:hideMark/>
          </w:tcPr>
          <w:p w14:paraId="31203A10"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Een aangenomen AMENDEMENT wordt onderdeel van een VOORSTEL</w:t>
            </w:r>
          </w:p>
        </w:tc>
      </w:tr>
    </w:tbl>
    <w:p w14:paraId="5240F258" w14:textId="77777777" w:rsidR="00CD4563" w:rsidRPr="00CD4563" w:rsidRDefault="00CD4563" w:rsidP="00CD4563">
      <w:pPr>
        <w:pStyle w:val="Kop2"/>
        <w:rPr>
          <w:rFonts w:ascii="Calibri" w:hAnsi="Calibri"/>
        </w:rPr>
      </w:pPr>
      <w:bookmarkStart w:id="43" w:name="global-global_d16507e6281"/>
      <w:bookmarkStart w:id="44" w:name="_Toc489351690"/>
      <w:bookmarkEnd w:id="43"/>
      <w:r w:rsidRPr="00CD4563">
        <w:rPr>
          <w:rFonts w:ascii="Calibri" w:hAnsi="Calibri"/>
        </w:rPr>
        <w:t>Objecttype BESLUIT</w:t>
      </w:r>
      <w:bookmarkEnd w:id="44"/>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598C64A0" w14:textId="77777777" w:rsidTr="00CD4563">
        <w:trPr>
          <w:tblCellSpacing w:w="15" w:type="dxa"/>
        </w:trPr>
        <w:tc>
          <w:tcPr>
            <w:tcW w:w="1489" w:type="pct"/>
            <w:tcBorders>
              <w:top w:val="nil"/>
              <w:left w:val="nil"/>
              <w:bottom w:val="nil"/>
              <w:right w:val="nil"/>
            </w:tcBorders>
            <w:hideMark/>
          </w:tcPr>
          <w:p w14:paraId="209E020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68C1454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BESLUIT</w:t>
            </w:r>
          </w:p>
        </w:tc>
      </w:tr>
      <w:tr w:rsidR="00CD4563" w:rsidRPr="006255DB" w14:paraId="103A57F1" w14:textId="77777777" w:rsidTr="00CD4563">
        <w:trPr>
          <w:tblCellSpacing w:w="15" w:type="dxa"/>
        </w:trPr>
        <w:tc>
          <w:tcPr>
            <w:tcW w:w="1489" w:type="pct"/>
            <w:tcBorders>
              <w:top w:val="nil"/>
              <w:left w:val="nil"/>
              <w:bottom w:val="nil"/>
              <w:right w:val="nil"/>
            </w:tcBorders>
            <w:hideMark/>
          </w:tcPr>
          <w:p w14:paraId="79FD3D2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03207BCF"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RGBZ</w:t>
            </w:r>
          </w:p>
        </w:tc>
      </w:tr>
      <w:tr w:rsidR="00CD4563" w:rsidRPr="006255DB" w14:paraId="26C017B2" w14:textId="77777777" w:rsidTr="00CD4563">
        <w:trPr>
          <w:tblCellSpacing w:w="15" w:type="dxa"/>
        </w:trPr>
        <w:tc>
          <w:tcPr>
            <w:tcW w:w="1489" w:type="pct"/>
            <w:tcBorders>
              <w:top w:val="nil"/>
              <w:left w:val="nil"/>
              <w:bottom w:val="nil"/>
              <w:right w:val="nil"/>
            </w:tcBorders>
            <w:hideMark/>
          </w:tcPr>
          <w:p w14:paraId="294C84AF"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Definitie</w:t>
            </w:r>
          </w:p>
        </w:tc>
        <w:tc>
          <w:tcPr>
            <w:tcW w:w="3475" w:type="pct"/>
            <w:tcBorders>
              <w:top w:val="nil"/>
              <w:left w:val="nil"/>
              <w:bottom w:val="nil"/>
              <w:right w:val="nil"/>
            </w:tcBorders>
            <w:hideMark/>
          </w:tcPr>
          <w:p w14:paraId="778AE6AB"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Een na beraadslaging vastgestelde beslissing</w:t>
            </w:r>
          </w:p>
        </w:tc>
      </w:tr>
      <w:tr w:rsidR="00CD4563" w:rsidRPr="006255DB" w14:paraId="58C7C7E0" w14:textId="77777777" w:rsidTr="00CD4563">
        <w:trPr>
          <w:tblCellSpacing w:w="15" w:type="dxa"/>
        </w:trPr>
        <w:tc>
          <w:tcPr>
            <w:tcW w:w="1489" w:type="pct"/>
            <w:tcBorders>
              <w:top w:val="nil"/>
              <w:left w:val="nil"/>
              <w:bottom w:val="nil"/>
              <w:right w:val="nil"/>
            </w:tcBorders>
            <w:hideMark/>
          </w:tcPr>
          <w:p w14:paraId="3259DEF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3CCB27EF"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KING (ORI) o.b.v. RGBZ</w:t>
            </w:r>
          </w:p>
        </w:tc>
      </w:tr>
      <w:tr w:rsidR="00CD4563" w:rsidRPr="006255DB" w14:paraId="6545929D" w14:textId="77777777" w:rsidTr="00CD4563">
        <w:trPr>
          <w:tblCellSpacing w:w="15" w:type="dxa"/>
        </w:trPr>
        <w:tc>
          <w:tcPr>
            <w:tcW w:w="1489" w:type="pct"/>
            <w:tcBorders>
              <w:top w:val="nil"/>
              <w:left w:val="nil"/>
              <w:bottom w:val="nil"/>
              <w:right w:val="nil"/>
            </w:tcBorders>
            <w:hideMark/>
          </w:tcPr>
          <w:p w14:paraId="034BC43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0CB3B579"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680004AC" w14:textId="77777777" w:rsidTr="00CD4563">
        <w:trPr>
          <w:tblCellSpacing w:w="15" w:type="dxa"/>
        </w:trPr>
        <w:tc>
          <w:tcPr>
            <w:tcW w:w="1489" w:type="pct"/>
            <w:tcBorders>
              <w:top w:val="nil"/>
              <w:left w:val="nil"/>
              <w:bottom w:val="nil"/>
              <w:right w:val="nil"/>
            </w:tcBorders>
            <w:hideMark/>
          </w:tcPr>
          <w:p w14:paraId="39166F9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Unieke aanduiding</w:t>
            </w:r>
          </w:p>
        </w:tc>
        <w:tc>
          <w:tcPr>
            <w:tcW w:w="3475" w:type="pct"/>
            <w:tcBorders>
              <w:top w:val="nil"/>
              <w:left w:val="nil"/>
              <w:bottom w:val="nil"/>
              <w:right w:val="nil"/>
            </w:tcBorders>
            <w:hideMark/>
          </w:tcPr>
          <w:p w14:paraId="2CC3A0E4"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377AC45C" w14:textId="77777777" w:rsidTr="00CD4563">
        <w:trPr>
          <w:tblCellSpacing w:w="15" w:type="dxa"/>
        </w:trPr>
        <w:tc>
          <w:tcPr>
            <w:tcW w:w="1489" w:type="pct"/>
            <w:tcBorders>
              <w:top w:val="nil"/>
              <w:left w:val="nil"/>
              <w:bottom w:val="nil"/>
              <w:right w:val="nil"/>
            </w:tcBorders>
            <w:hideMark/>
          </w:tcPr>
          <w:p w14:paraId="63C01D0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5C25F6D2"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76DC0B10" w14:textId="77777777" w:rsidTr="00CD4563">
        <w:trPr>
          <w:tblCellSpacing w:w="15" w:type="dxa"/>
        </w:trPr>
        <w:tc>
          <w:tcPr>
            <w:tcW w:w="1489" w:type="pct"/>
            <w:tcBorders>
              <w:top w:val="nil"/>
              <w:left w:val="nil"/>
              <w:bottom w:val="nil"/>
              <w:right w:val="nil"/>
            </w:tcBorders>
            <w:hideMark/>
          </w:tcPr>
          <w:p w14:paraId="7BCBD0B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5513E243"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6642C530" w14:textId="77777777" w:rsidTr="00CD4563">
        <w:trPr>
          <w:tblCellSpacing w:w="15" w:type="dxa"/>
        </w:trPr>
        <w:tc>
          <w:tcPr>
            <w:tcW w:w="1489" w:type="pct"/>
            <w:tcBorders>
              <w:top w:val="nil"/>
              <w:left w:val="nil"/>
              <w:bottom w:val="nil"/>
              <w:right w:val="nil"/>
            </w:tcBorders>
            <w:hideMark/>
          </w:tcPr>
          <w:p w14:paraId="72A1662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34D83A5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2A93BB60"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7E39543E" w14:textId="77777777" w:rsidTr="00CD4563">
        <w:trPr>
          <w:tblCellSpacing w:w="15" w:type="dxa"/>
        </w:trPr>
        <w:tc>
          <w:tcPr>
            <w:tcW w:w="1500" w:type="pct"/>
            <w:tcBorders>
              <w:top w:val="nil"/>
              <w:left w:val="nil"/>
              <w:bottom w:val="nil"/>
              <w:right w:val="nil"/>
            </w:tcBorders>
            <w:hideMark/>
          </w:tcPr>
          <w:p w14:paraId="00880BC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7861C522"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16"/>
        <w:gridCol w:w="3079"/>
        <w:gridCol w:w="6178"/>
        <w:gridCol w:w="1466"/>
        <w:gridCol w:w="1237"/>
      </w:tblGrid>
      <w:tr w:rsidR="00CD4563" w:rsidRPr="006255DB" w14:paraId="56249E81" w14:textId="77777777" w:rsidTr="00CD4563">
        <w:trPr>
          <w:tblCellSpacing w:w="15" w:type="dxa"/>
        </w:trPr>
        <w:tc>
          <w:tcPr>
            <w:tcW w:w="0" w:type="auto"/>
            <w:tcBorders>
              <w:top w:val="nil"/>
              <w:left w:val="nil"/>
              <w:bottom w:val="nil"/>
              <w:right w:val="nil"/>
            </w:tcBorders>
            <w:hideMark/>
          </w:tcPr>
          <w:p w14:paraId="59D4A369"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4D8DC8F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5362783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03AA34A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33B2319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6255DB" w14:paraId="5A2DABCF" w14:textId="77777777" w:rsidTr="003A27F4">
        <w:trPr>
          <w:tblCellSpacing w:w="15" w:type="dxa"/>
        </w:trPr>
        <w:tc>
          <w:tcPr>
            <w:tcW w:w="227" w:type="pct"/>
            <w:tcBorders>
              <w:top w:val="nil"/>
              <w:left w:val="nil"/>
              <w:bottom w:val="nil"/>
              <w:right w:val="nil"/>
            </w:tcBorders>
          </w:tcPr>
          <w:p w14:paraId="55E1AD5A" w14:textId="77777777" w:rsidR="00CD4563" w:rsidRPr="006255DB" w:rsidRDefault="00CD4563" w:rsidP="00CD4563">
            <w:pPr>
              <w:spacing w:line="240" w:lineRule="auto"/>
              <w:contextualSpacing w:val="0"/>
              <w:rPr>
                <w:rFonts w:ascii="Times New Roman" w:hAnsi="Times New Roman"/>
                <w:sz w:val="22"/>
                <w:szCs w:val="22"/>
              </w:rPr>
            </w:pPr>
          </w:p>
        </w:tc>
        <w:tc>
          <w:tcPr>
            <w:tcW w:w="1213" w:type="pct"/>
            <w:tcBorders>
              <w:top w:val="nil"/>
              <w:left w:val="nil"/>
              <w:bottom w:val="nil"/>
              <w:right w:val="nil"/>
            </w:tcBorders>
          </w:tcPr>
          <w:p w14:paraId="4DC44484" w14:textId="77777777" w:rsidR="00CD4563" w:rsidRPr="00993A56" w:rsidRDefault="00CD4563" w:rsidP="00CD4563">
            <w:pPr>
              <w:spacing w:line="240" w:lineRule="auto"/>
              <w:contextualSpacing w:val="0"/>
            </w:pPr>
            <w:r w:rsidRPr="00993A56">
              <w:rPr>
                <w:rFonts w:ascii="Times New Roman" w:hAnsi="Times New Roman"/>
                <w:sz w:val="22"/>
                <w:szCs w:val="22"/>
              </w:rPr>
              <w:t>Besluitidentificatie</w:t>
            </w:r>
          </w:p>
        </w:tc>
        <w:tc>
          <w:tcPr>
            <w:tcW w:w="2445" w:type="pct"/>
            <w:tcBorders>
              <w:top w:val="nil"/>
              <w:left w:val="nil"/>
              <w:bottom w:val="nil"/>
              <w:right w:val="nil"/>
            </w:tcBorders>
          </w:tcPr>
          <w:p w14:paraId="7D85483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Het resultaat van een BESLUIT. Dit kan n.a.v. een gehouden STEMMING zijn.</w:t>
            </w:r>
          </w:p>
        </w:tc>
        <w:tc>
          <w:tcPr>
            <w:tcW w:w="571" w:type="pct"/>
            <w:tcBorders>
              <w:top w:val="nil"/>
              <w:left w:val="nil"/>
              <w:bottom w:val="nil"/>
              <w:right w:val="nil"/>
            </w:tcBorders>
          </w:tcPr>
          <w:p w14:paraId="7D30D5D3" w14:textId="77777777" w:rsidR="00CD4563" w:rsidRPr="006255DB" w:rsidRDefault="00CD4563" w:rsidP="00CD4563">
            <w:pPr>
              <w:spacing w:line="240" w:lineRule="auto"/>
              <w:contextualSpacing w:val="0"/>
            </w:pPr>
            <w:r w:rsidRPr="006255DB">
              <w:rPr>
                <w:rFonts w:ascii="Calibri" w:hAnsi="Calibri" w:cs="Calibri"/>
                <w:sz w:val="20"/>
              </w:rPr>
              <w:t>AN50</w:t>
            </w:r>
          </w:p>
        </w:tc>
        <w:tc>
          <w:tcPr>
            <w:tcW w:w="474" w:type="pct"/>
            <w:tcBorders>
              <w:top w:val="nil"/>
              <w:left w:val="nil"/>
              <w:bottom w:val="nil"/>
              <w:right w:val="nil"/>
            </w:tcBorders>
          </w:tcPr>
          <w:p w14:paraId="5587EA2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Calibri" w:hAnsi="Calibri" w:cs="Calibri"/>
                <w:sz w:val="22"/>
                <w:szCs w:val="22"/>
              </w:rPr>
              <w:t>1</w:t>
            </w:r>
          </w:p>
        </w:tc>
      </w:tr>
      <w:tr w:rsidR="00CD4563" w:rsidRPr="006255DB" w14:paraId="49DF9BD3" w14:textId="77777777" w:rsidTr="003A27F4">
        <w:trPr>
          <w:tblCellSpacing w:w="15" w:type="dxa"/>
        </w:trPr>
        <w:tc>
          <w:tcPr>
            <w:tcW w:w="227" w:type="pct"/>
            <w:tcBorders>
              <w:top w:val="nil"/>
              <w:left w:val="nil"/>
              <w:bottom w:val="nil"/>
              <w:right w:val="nil"/>
            </w:tcBorders>
            <w:hideMark/>
          </w:tcPr>
          <w:p w14:paraId="25250A6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13" w:type="pct"/>
            <w:tcBorders>
              <w:top w:val="nil"/>
              <w:left w:val="nil"/>
              <w:bottom w:val="nil"/>
              <w:right w:val="nil"/>
            </w:tcBorders>
            <w:hideMark/>
          </w:tcPr>
          <w:p w14:paraId="190CE1F8"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Besluitresultaat</w:t>
            </w:r>
          </w:p>
        </w:tc>
        <w:tc>
          <w:tcPr>
            <w:tcW w:w="2445" w:type="pct"/>
            <w:tcBorders>
              <w:top w:val="nil"/>
              <w:left w:val="nil"/>
              <w:bottom w:val="nil"/>
              <w:right w:val="nil"/>
            </w:tcBorders>
            <w:hideMark/>
          </w:tcPr>
          <w:p w14:paraId="1E45A4B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Het resultaat van het BESLUIT</w:t>
            </w:r>
          </w:p>
        </w:tc>
        <w:tc>
          <w:tcPr>
            <w:tcW w:w="571" w:type="pct"/>
            <w:tcBorders>
              <w:top w:val="nil"/>
              <w:left w:val="nil"/>
              <w:bottom w:val="nil"/>
              <w:right w:val="nil"/>
            </w:tcBorders>
            <w:hideMark/>
          </w:tcPr>
          <w:p w14:paraId="70CBB340" w14:textId="77777777" w:rsidR="00CD4563" w:rsidRPr="003A1D80" w:rsidRDefault="00CD4563" w:rsidP="00CD4563">
            <w:pPr>
              <w:spacing w:line="240" w:lineRule="auto"/>
              <w:contextualSpacing w:val="0"/>
              <w:rPr>
                <w:rFonts w:ascii="Times New Roman" w:hAnsi="Times New Roman"/>
                <w:sz w:val="22"/>
                <w:szCs w:val="22"/>
              </w:rPr>
            </w:pPr>
            <w:r w:rsidRPr="003A1D80">
              <w:rPr>
                <w:rFonts w:ascii="Times New Roman" w:hAnsi="Times New Roman"/>
                <w:sz w:val="22"/>
                <w:szCs w:val="22"/>
              </w:rPr>
              <w:t>besluitResultaat</w:t>
            </w:r>
          </w:p>
        </w:tc>
        <w:tc>
          <w:tcPr>
            <w:tcW w:w="474" w:type="pct"/>
            <w:tcBorders>
              <w:top w:val="nil"/>
              <w:left w:val="nil"/>
              <w:bottom w:val="nil"/>
              <w:right w:val="nil"/>
            </w:tcBorders>
            <w:hideMark/>
          </w:tcPr>
          <w:p w14:paraId="51A88AB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46905225" w14:textId="77777777" w:rsidTr="003A27F4">
        <w:trPr>
          <w:tblCellSpacing w:w="15" w:type="dxa"/>
        </w:trPr>
        <w:tc>
          <w:tcPr>
            <w:tcW w:w="227" w:type="pct"/>
            <w:tcBorders>
              <w:top w:val="nil"/>
              <w:left w:val="nil"/>
              <w:bottom w:val="nil"/>
              <w:right w:val="nil"/>
            </w:tcBorders>
          </w:tcPr>
          <w:p w14:paraId="2269D0B6" w14:textId="77777777" w:rsidR="00CD4563" w:rsidRPr="006255DB" w:rsidRDefault="00CD4563" w:rsidP="00CD4563">
            <w:pPr>
              <w:spacing w:line="240" w:lineRule="auto"/>
              <w:contextualSpacing w:val="0"/>
              <w:rPr>
                <w:rFonts w:ascii="Times New Roman" w:hAnsi="Times New Roman"/>
                <w:sz w:val="22"/>
                <w:szCs w:val="22"/>
              </w:rPr>
            </w:pPr>
          </w:p>
        </w:tc>
        <w:tc>
          <w:tcPr>
            <w:tcW w:w="1213" w:type="pct"/>
            <w:tcBorders>
              <w:top w:val="nil"/>
              <w:left w:val="nil"/>
              <w:bottom w:val="nil"/>
              <w:right w:val="nil"/>
            </w:tcBorders>
          </w:tcPr>
          <w:p w14:paraId="50788E8A" w14:textId="77777777" w:rsidR="00CD4563" w:rsidRPr="00993A56" w:rsidRDefault="00CD4563" w:rsidP="00CD4563">
            <w:pPr>
              <w:spacing w:line="240" w:lineRule="auto"/>
              <w:contextualSpacing w:val="0"/>
            </w:pPr>
            <w:r w:rsidRPr="00993A56">
              <w:rPr>
                <w:rFonts w:ascii="Times New Roman" w:hAnsi="Times New Roman"/>
                <w:sz w:val="22"/>
                <w:szCs w:val="22"/>
              </w:rPr>
              <w:t>Besluittoelichting</w:t>
            </w:r>
          </w:p>
        </w:tc>
        <w:tc>
          <w:tcPr>
            <w:tcW w:w="2445" w:type="pct"/>
            <w:tcBorders>
              <w:top w:val="nil"/>
              <w:left w:val="nil"/>
              <w:bottom w:val="nil"/>
              <w:right w:val="nil"/>
            </w:tcBorders>
          </w:tcPr>
          <w:p w14:paraId="3C01155B" w14:textId="77777777" w:rsidR="00CD4563" w:rsidRPr="006255DB" w:rsidRDefault="00CD4563" w:rsidP="00CD4563">
            <w:pPr>
              <w:autoSpaceDE w:val="0"/>
              <w:autoSpaceDN w:val="0"/>
              <w:adjustRightInd w:val="0"/>
              <w:spacing w:line="240" w:lineRule="auto"/>
              <w:contextualSpacing w:val="0"/>
              <w:rPr>
                <w:rFonts w:ascii="Calibri" w:eastAsia="Calibri" w:hAnsi="Calibri" w:cs="Calibri"/>
                <w:sz w:val="20"/>
              </w:rPr>
            </w:pPr>
            <w:r w:rsidRPr="006255DB">
              <w:rPr>
                <w:rFonts w:ascii="Calibri" w:eastAsia="Calibri" w:hAnsi="Calibri" w:cs="Calibri"/>
                <w:sz w:val="20"/>
              </w:rPr>
              <w:t>Een toelichting op het BESLUIT</w:t>
            </w:r>
          </w:p>
        </w:tc>
        <w:tc>
          <w:tcPr>
            <w:tcW w:w="571" w:type="pct"/>
            <w:tcBorders>
              <w:top w:val="nil"/>
              <w:left w:val="nil"/>
              <w:bottom w:val="nil"/>
              <w:right w:val="nil"/>
            </w:tcBorders>
          </w:tcPr>
          <w:p w14:paraId="109D1A0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AN1000</w:t>
            </w:r>
          </w:p>
        </w:tc>
        <w:tc>
          <w:tcPr>
            <w:tcW w:w="474" w:type="pct"/>
            <w:tcBorders>
              <w:top w:val="nil"/>
              <w:left w:val="nil"/>
              <w:bottom w:val="nil"/>
              <w:right w:val="nil"/>
            </w:tcBorders>
          </w:tcPr>
          <w:p w14:paraId="75FB58F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0692377F" w14:textId="77777777" w:rsidTr="003A27F4">
        <w:trPr>
          <w:tblCellSpacing w:w="15" w:type="dxa"/>
        </w:trPr>
        <w:tc>
          <w:tcPr>
            <w:tcW w:w="227" w:type="pct"/>
            <w:tcBorders>
              <w:top w:val="nil"/>
              <w:left w:val="nil"/>
              <w:bottom w:val="nil"/>
              <w:right w:val="nil"/>
            </w:tcBorders>
            <w:hideMark/>
          </w:tcPr>
          <w:p w14:paraId="29AC36A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13" w:type="pct"/>
            <w:tcBorders>
              <w:top w:val="nil"/>
              <w:left w:val="nil"/>
              <w:bottom w:val="nil"/>
              <w:right w:val="nil"/>
            </w:tcBorders>
            <w:hideMark/>
          </w:tcPr>
          <w:p w14:paraId="4EB86227"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Toezegging</w:t>
            </w:r>
          </w:p>
        </w:tc>
        <w:tc>
          <w:tcPr>
            <w:tcW w:w="2445" w:type="pct"/>
            <w:tcBorders>
              <w:top w:val="nil"/>
              <w:left w:val="nil"/>
              <w:bottom w:val="nil"/>
              <w:right w:val="nil"/>
            </w:tcBorders>
            <w:hideMark/>
          </w:tcPr>
          <w:p w14:paraId="129A5DB1"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Bij een BESLUIT kan een additionele toezegging gedaan worden.</w:t>
            </w:r>
          </w:p>
        </w:tc>
        <w:tc>
          <w:tcPr>
            <w:tcW w:w="571" w:type="pct"/>
            <w:tcBorders>
              <w:top w:val="nil"/>
              <w:left w:val="nil"/>
              <w:bottom w:val="nil"/>
              <w:right w:val="nil"/>
            </w:tcBorders>
            <w:hideMark/>
          </w:tcPr>
          <w:p w14:paraId="47091BE1"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AN500</w:t>
            </w:r>
          </w:p>
        </w:tc>
        <w:tc>
          <w:tcPr>
            <w:tcW w:w="474" w:type="pct"/>
            <w:tcBorders>
              <w:top w:val="nil"/>
              <w:left w:val="nil"/>
              <w:bottom w:val="nil"/>
              <w:right w:val="nil"/>
            </w:tcBorders>
            <w:hideMark/>
          </w:tcPr>
          <w:p w14:paraId="437F52A4"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bl>
    <w:p w14:paraId="196A74B5" w14:textId="77777777" w:rsidR="00D47E61" w:rsidRDefault="00D47E61" w:rsidP="00D47E61">
      <w:bookmarkStart w:id="45" w:name="global-global_d16507e6534"/>
      <w:bookmarkEnd w:id="45"/>
    </w:p>
    <w:p w14:paraId="240BFF06" w14:textId="77777777" w:rsidR="00D47E61" w:rsidRDefault="00D47E61" w:rsidP="00D47E61"/>
    <w:p w14:paraId="66D138E4" w14:textId="77777777" w:rsidR="00CD4563" w:rsidRPr="00CD4563" w:rsidRDefault="00CD4563" w:rsidP="00CD4563">
      <w:pPr>
        <w:pStyle w:val="Kop2"/>
        <w:rPr>
          <w:rFonts w:ascii="Calibri" w:hAnsi="Calibri"/>
        </w:rPr>
      </w:pPr>
      <w:bookmarkStart w:id="46" w:name="_Toc489351691"/>
      <w:r w:rsidRPr="00CD4563">
        <w:rPr>
          <w:rFonts w:ascii="Calibri" w:hAnsi="Calibri"/>
        </w:rPr>
        <w:lastRenderedPageBreak/>
        <w:t>Objecttype CONCEPT BESLUITSTUK</w:t>
      </w:r>
      <w:bookmarkEnd w:id="46"/>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26CD21DA" w14:textId="77777777" w:rsidTr="00CD4563">
        <w:trPr>
          <w:tblCellSpacing w:w="15" w:type="dxa"/>
        </w:trPr>
        <w:tc>
          <w:tcPr>
            <w:tcW w:w="1489" w:type="pct"/>
            <w:tcBorders>
              <w:top w:val="nil"/>
              <w:left w:val="nil"/>
              <w:bottom w:val="nil"/>
              <w:right w:val="nil"/>
            </w:tcBorders>
            <w:hideMark/>
          </w:tcPr>
          <w:p w14:paraId="0380716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718C19F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CONCEPT BESLUITSTUK</w:t>
            </w:r>
          </w:p>
        </w:tc>
      </w:tr>
      <w:tr w:rsidR="00CD4563" w:rsidRPr="006255DB" w14:paraId="79AC8C2D" w14:textId="77777777" w:rsidTr="00CD4563">
        <w:trPr>
          <w:tblCellSpacing w:w="15" w:type="dxa"/>
        </w:trPr>
        <w:tc>
          <w:tcPr>
            <w:tcW w:w="1489" w:type="pct"/>
            <w:tcBorders>
              <w:top w:val="nil"/>
              <w:left w:val="nil"/>
              <w:bottom w:val="nil"/>
              <w:right w:val="nil"/>
            </w:tcBorders>
            <w:hideMark/>
          </w:tcPr>
          <w:p w14:paraId="26986B4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40578C42" w14:textId="77777777" w:rsidR="00CD4563" w:rsidRPr="006255DB" w:rsidRDefault="0057169B" w:rsidP="00CD4563">
            <w:pPr>
              <w:spacing w:line="240" w:lineRule="auto"/>
              <w:contextualSpacing w:val="0"/>
              <w:rPr>
                <w:rFonts w:ascii="Times New Roman" w:hAnsi="Times New Roman"/>
                <w:sz w:val="22"/>
                <w:szCs w:val="22"/>
              </w:rPr>
            </w:pPr>
            <w:r>
              <w:rPr>
                <w:rFonts w:ascii="Times New Roman" w:hAnsi="Times New Roman"/>
                <w:sz w:val="22"/>
                <w:szCs w:val="22"/>
              </w:rPr>
              <w:t>ORI</w:t>
            </w:r>
          </w:p>
        </w:tc>
      </w:tr>
      <w:tr w:rsidR="00CD4563" w:rsidRPr="006255DB" w14:paraId="49B97FDA" w14:textId="77777777" w:rsidTr="00CD4563">
        <w:trPr>
          <w:tblCellSpacing w:w="15" w:type="dxa"/>
        </w:trPr>
        <w:tc>
          <w:tcPr>
            <w:tcW w:w="1489" w:type="pct"/>
            <w:tcBorders>
              <w:top w:val="nil"/>
              <w:left w:val="nil"/>
              <w:bottom w:val="nil"/>
              <w:right w:val="nil"/>
            </w:tcBorders>
            <w:hideMark/>
          </w:tcPr>
          <w:p w14:paraId="6B8A9022"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Definitie</w:t>
            </w:r>
          </w:p>
        </w:tc>
        <w:tc>
          <w:tcPr>
            <w:tcW w:w="3475" w:type="pct"/>
            <w:tcBorders>
              <w:top w:val="nil"/>
              <w:left w:val="nil"/>
              <w:bottom w:val="nil"/>
              <w:right w:val="nil"/>
            </w:tcBorders>
            <w:hideMark/>
          </w:tcPr>
          <w:p w14:paraId="3DC856DF"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xml:space="preserve">Een CONCEPT BESLUITSTUK beschrijft </w:t>
            </w:r>
            <w:r w:rsidR="00522A48" w:rsidRPr="00D47E61">
              <w:rPr>
                <w:rFonts w:ascii="Times New Roman" w:hAnsi="Times New Roman"/>
                <w:sz w:val="22"/>
                <w:szCs w:val="22"/>
              </w:rPr>
              <w:t xml:space="preserve">het conceptbesluit </w:t>
            </w:r>
            <w:r w:rsidRPr="00D47E61">
              <w:rPr>
                <w:rFonts w:ascii="Times New Roman" w:hAnsi="Times New Roman"/>
                <w:sz w:val="22"/>
                <w:szCs w:val="22"/>
              </w:rPr>
              <w:t>waarover een BESLUIT genomen kan worden d.m.v. een STEMMING. Het raadsVOORSTEL en eventuele AMENDEMENTEN en INHOUDELIJKE STUKken beschrijven het VOORSTEL in detail.</w:t>
            </w:r>
          </w:p>
        </w:tc>
      </w:tr>
      <w:tr w:rsidR="00CD4563" w:rsidRPr="006255DB" w14:paraId="42C891D3" w14:textId="77777777" w:rsidTr="00CD4563">
        <w:trPr>
          <w:tblCellSpacing w:w="15" w:type="dxa"/>
        </w:trPr>
        <w:tc>
          <w:tcPr>
            <w:tcW w:w="1489" w:type="pct"/>
            <w:tcBorders>
              <w:top w:val="nil"/>
              <w:left w:val="nil"/>
              <w:bottom w:val="nil"/>
              <w:right w:val="nil"/>
            </w:tcBorders>
            <w:hideMark/>
          </w:tcPr>
          <w:p w14:paraId="6C6ABC0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55BCB06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ORI</w:t>
            </w:r>
          </w:p>
        </w:tc>
      </w:tr>
      <w:tr w:rsidR="00CD4563" w:rsidRPr="006255DB" w14:paraId="14923990" w14:textId="77777777" w:rsidTr="00CD4563">
        <w:trPr>
          <w:tblCellSpacing w:w="15" w:type="dxa"/>
        </w:trPr>
        <w:tc>
          <w:tcPr>
            <w:tcW w:w="1489" w:type="pct"/>
            <w:tcBorders>
              <w:top w:val="nil"/>
              <w:left w:val="nil"/>
              <w:bottom w:val="nil"/>
              <w:right w:val="nil"/>
            </w:tcBorders>
            <w:hideMark/>
          </w:tcPr>
          <w:p w14:paraId="238F11C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42AA2675"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00FF7643" w14:textId="77777777" w:rsidTr="00CD4563">
        <w:trPr>
          <w:tblCellSpacing w:w="15" w:type="dxa"/>
        </w:trPr>
        <w:tc>
          <w:tcPr>
            <w:tcW w:w="1489" w:type="pct"/>
            <w:tcBorders>
              <w:top w:val="nil"/>
              <w:left w:val="nil"/>
              <w:bottom w:val="nil"/>
              <w:right w:val="nil"/>
            </w:tcBorders>
            <w:hideMark/>
          </w:tcPr>
          <w:p w14:paraId="48B701B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Unieke aanduiding</w:t>
            </w:r>
          </w:p>
        </w:tc>
        <w:tc>
          <w:tcPr>
            <w:tcW w:w="3475" w:type="pct"/>
            <w:tcBorders>
              <w:top w:val="nil"/>
              <w:left w:val="nil"/>
              <w:bottom w:val="nil"/>
              <w:right w:val="nil"/>
            </w:tcBorders>
            <w:hideMark/>
          </w:tcPr>
          <w:p w14:paraId="2FCA5A85"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56119F4D" w14:textId="77777777" w:rsidTr="00CD4563">
        <w:trPr>
          <w:tblCellSpacing w:w="15" w:type="dxa"/>
        </w:trPr>
        <w:tc>
          <w:tcPr>
            <w:tcW w:w="1489" w:type="pct"/>
            <w:tcBorders>
              <w:top w:val="nil"/>
              <w:left w:val="nil"/>
              <w:bottom w:val="nil"/>
              <w:right w:val="nil"/>
            </w:tcBorders>
            <w:hideMark/>
          </w:tcPr>
          <w:p w14:paraId="6368A8E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41257BF8"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27335D38" w14:textId="77777777" w:rsidTr="00CD4563">
        <w:trPr>
          <w:tblCellSpacing w:w="15" w:type="dxa"/>
        </w:trPr>
        <w:tc>
          <w:tcPr>
            <w:tcW w:w="1489" w:type="pct"/>
            <w:tcBorders>
              <w:top w:val="nil"/>
              <w:left w:val="nil"/>
              <w:bottom w:val="nil"/>
              <w:right w:val="nil"/>
            </w:tcBorders>
            <w:hideMark/>
          </w:tcPr>
          <w:p w14:paraId="7D192E6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4A151E2C"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6B2A5965" w14:textId="77777777" w:rsidTr="00CD4563">
        <w:trPr>
          <w:tblCellSpacing w:w="15" w:type="dxa"/>
        </w:trPr>
        <w:tc>
          <w:tcPr>
            <w:tcW w:w="1489" w:type="pct"/>
            <w:tcBorders>
              <w:top w:val="nil"/>
              <w:left w:val="nil"/>
              <w:bottom w:val="nil"/>
              <w:right w:val="nil"/>
            </w:tcBorders>
            <w:hideMark/>
          </w:tcPr>
          <w:p w14:paraId="788C020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2E3610A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52B45966"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1CF3672D" w14:textId="77777777" w:rsidTr="00CD4563">
        <w:trPr>
          <w:tblCellSpacing w:w="15" w:type="dxa"/>
        </w:trPr>
        <w:tc>
          <w:tcPr>
            <w:tcW w:w="1500" w:type="pct"/>
            <w:tcBorders>
              <w:top w:val="nil"/>
              <w:left w:val="nil"/>
              <w:bottom w:val="nil"/>
              <w:right w:val="nil"/>
            </w:tcBorders>
            <w:hideMark/>
          </w:tcPr>
          <w:p w14:paraId="6BD6727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40C9F8B2"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CD4563" w:rsidRPr="00D47E61" w14:paraId="3ABE222E" w14:textId="77777777" w:rsidTr="00CD4563">
        <w:trPr>
          <w:tblCellSpacing w:w="15" w:type="dxa"/>
        </w:trPr>
        <w:tc>
          <w:tcPr>
            <w:tcW w:w="0" w:type="auto"/>
            <w:tcBorders>
              <w:top w:val="nil"/>
              <w:left w:val="nil"/>
              <w:bottom w:val="nil"/>
              <w:right w:val="nil"/>
            </w:tcBorders>
            <w:hideMark/>
          </w:tcPr>
          <w:p w14:paraId="1F56AC38"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5B1994DE"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i/>
                <w:iCs/>
                <w:sz w:val="22"/>
                <w:szCs w:val="22"/>
              </w:rPr>
              <w:t>Attribuutnaam</w:t>
            </w:r>
          </w:p>
        </w:tc>
        <w:tc>
          <w:tcPr>
            <w:tcW w:w="0" w:type="auto"/>
            <w:tcBorders>
              <w:top w:val="nil"/>
              <w:left w:val="nil"/>
              <w:bottom w:val="nil"/>
              <w:right w:val="nil"/>
            </w:tcBorders>
            <w:hideMark/>
          </w:tcPr>
          <w:p w14:paraId="7F70EF26"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i/>
                <w:iCs/>
                <w:sz w:val="22"/>
                <w:szCs w:val="22"/>
              </w:rPr>
              <w:t>Definitie</w:t>
            </w:r>
          </w:p>
        </w:tc>
        <w:tc>
          <w:tcPr>
            <w:tcW w:w="0" w:type="auto"/>
            <w:tcBorders>
              <w:top w:val="nil"/>
              <w:left w:val="nil"/>
              <w:bottom w:val="nil"/>
              <w:right w:val="nil"/>
            </w:tcBorders>
            <w:hideMark/>
          </w:tcPr>
          <w:p w14:paraId="2A93713A"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i/>
                <w:iCs/>
                <w:sz w:val="22"/>
                <w:szCs w:val="22"/>
              </w:rPr>
              <w:t>Formaat</w:t>
            </w:r>
          </w:p>
        </w:tc>
        <w:tc>
          <w:tcPr>
            <w:tcW w:w="0" w:type="auto"/>
            <w:tcBorders>
              <w:top w:val="nil"/>
              <w:left w:val="nil"/>
              <w:bottom w:val="nil"/>
              <w:right w:val="nil"/>
            </w:tcBorders>
            <w:hideMark/>
          </w:tcPr>
          <w:p w14:paraId="756B919D"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i/>
                <w:iCs/>
                <w:sz w:val="22"/>
                <w:szCs w:val="22"/>
              </w:rPr>
              <w:t>Card</w:t>
            </w:r>
          </w:p>
        </w:tc>
      </w:tr>
      <w:tr w:rsidR="00CD4563" w:rsidRPr="00D47E61" w14:paraId="64CC52CA" w14:textId="77777777" w:rsidTr="00CD4563">
        <w:trPr>
          <w:tblCellSpacing w:w="15" w:type="dxa"/>
        </w:trPr>
        <w:tc>
          <w:tcPr>
            <w:tcW w:w="250" w:type="pct"/>
            <w:tcBorders>
              <w:top w:val="nil"/>
              <w:left w:val="nil"/>
              <w:bottom w:val="nil"/>
              <w:right w:val="nil"/>
            </w:tcBorders>
            <w:hideMark/>
          </w:tcPr>
          <w:p w14:paraId="2B321927"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3BFBA9DC"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Conceptbesluit tekst</w:t>
            </w:r>
          </w:p>
        </w:tc>
        <w:tc>
          <w:tcPr>
            <w:tcW w:w="2500" w:type="pct"/>
            <w:tcBorders>
              <w:top w:val="nil"/>
              <w:left w:val="nil"/>
              <w:bottom w:val="nil"/>
              <w:right w:val="nil"/>
            </w:tcBorders>
            <w:hideMark/>
          </w:tcPr>
          <w:p w14:paraId="40B03BB5"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De beschrijving van het concept besluit</w:t>
            </w:r>
          </w:p>
        </w:tc>
        <w:tc>
          <w:tcPr>
            <w:tcW w:w="500" w:type="pct"/>
            <w:tcBorders>
              <w:top w:val="nil"/>
              <w:left w:val="nil"/>
              <w:bottom w:val="nil"/>
              <w:right w:val="nil"/>
            </w:tcBorders>
            <w:hideMark/>
          </w:tcPr>
          <w:p w14:paraId="43EF5FFA"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TXT</w:t>
            </w:r>
          </w:p>
        </w:tc>
        <w:tc>
          <w:tcPr>
            <w:tcW w:w="500" w:type="pct"/>
            <w:tcBorders>
              <w:top w:val="nil"/>
              <w:left w:val="nil"/>
              <w:bottom w:val="nil"/>
              <w:right w:val="nil"/>
            </w:tcBorders>
            <w:hideMark/>
          </w:tcPr>
          <w:p w14:paraId="5141CFC3"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CD4563" w:rsidRPr="006255DB" w14:paraId="7AF89157" w14:textId="77777777" w:rsidTr="00CD4563">
        <w:trPr>
          <w:tblCellSpacing w:w="15" w:type="dxa"/>
        </w:trPr>
        <w:tc>
          <w:tcPr>
            <w:tcW w:w="250" w:type="pct"/>
            <w:tcBorders>
              <w:top w:val="nil"/>
              <w:left w:val="nil"/>
              <w:bottom w:val="nil"/>
              <w:right w:val="nil"/>
            </w:tcBorders>
            <w:hideMark/>
          </w:tcPr>
          <w:p w14:paraId="0D90FF41"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0E9D1B5C"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Besluitstuk datum</w:t>
            </w:r>
          </w:p>
        </w:tc>
        <w:tc>
          <w:tcPr>
            <w:tcW w:w="2500" w:type="pct"/>
            <w:tcBorders>
              <w:top w:val="nil"/>
              <w:left w:val="nil"/>
              <w:bottom w:val="nil"/>
              <w:right w:val="nil"/>
            </w:tcBorders>
            <w:hideMark/>
          </w:tcPr>
          <w:p w14:paraId="3C2F5B7C"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De datum van het CONCEPT BESLUITSTUK</w:t>
            </w:r>
          </w:p>
        </w:tc>
        <w:tc>
          <w:tcPr>
            <w:tcW w:w="500" w:type="pct"/>
            <w:tcBorders>
              <w:top w:val="nil"/>
              <w:left w:val="nil"/>
              <w:bottom w:val="nil"/>
              <w:right w:val="nil"/>
            </w:tcBorders>
            <w:hideMark/>
          </w:tcPr>
          <w:p w14:paraId="7FD56D53"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DATUM</w:t>
            </w:r>
          </w:p>
        </w:tc>
        <w:tc>
          <w:tcPr>
            <w:tcW w:w="500" w:type="pct"/>
            <w:tcBorders>
              <w:top w:val="nil"/>
              <w:left w:val="nil"/>
              <w:bottom w:val="nil"/>
              <w:right w:val="nil"/>
            </w:tcBorders>
            <w:hideMark/>
          </w:tcPr>
          <w:p w14:paraId="39CFFBB8"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bl>
    <w:p w14:paraId="2CECAC18"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34C2C20A" w14:textId="77777777" w:rsidTr="00CD4563">
        <w:trPr>
          <w:tblCellSpacing w:w="15" w:type="dxa"/>
        </w:trPr>
        <w:tc>
          <w:tcPr>
            <w:tcW w:w="1500" w:type="pct"/>
            <w:tcBorders>
              <w:top w:val="nil"/>
              <w:left w:val="nil"/>
              <w:bottom w:val="nil"/>
              <w:right w:val="nil"/>
            </w:tcBorders>
            <w:hideMark/>
          </w:tcPr>
          <w:p w14:paraId="0E92E75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2E9AB8A6"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6255DB" w14:paraId="368380E3" w14:textId="77777777" w:rsidTr="00CD4563">
        <w:trPr>
          <w:tblCellSpacing w:w="15" w:type="dxa"/>
        </w:trPr>
        <w:tc>
          <w:tcPr>
            <w:tcW w:w="0" w:type="auto"/>
            <w:tcBorders>
              <w:top w:val="nil"/>
              <w:left w:val="nil"/>
              <w:bottom w:val="nil"/>
              <w:right w:val="nil"/>
            </w:tcBorders>
            <w:hideMark/>
          </w:tcPr>
          <w:p w14:paraId="00AA88EF"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2953D70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106CBC6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CD4563" w:rsidRPr="006255DB" w14:paraId="3C4D6E18" w14:textId="77777777" w:rsidTr="00B865B5">
        <w:trPr>
          <w:tblCellSpacing w:w="15" w:type="dxa"/>
        </w:trPr>
        <w:tc>
          <w:tcPr>
            <w:tcW w:w="248" w:type="pct"/>
            <w:tcBorders>
              <w:top w:val="nil"/>
              <w:left w:val="nil"/>
              <w:bottom w:val="nil"/>
              <w:right w:val="nil"/>
            </w:tcBorders>
            <w:hideMark/>
          </w:tcPr>
          <w:p w14:paraId="6DF443A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28" w:type="pct"/>
            <w:tcBorders>
              <w:top w:val="nil"/>
              <w:left w:val="nil"/>
              <w:bottom w:val="nil"/>
              <w:right w:val="nil"/>
            </w:tcBorders>
            <w:hideMark/>
          </w:tcPr>
          <w:p w14:paraId="4ED4C5F2"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CONCEPT BESLUITSTUK [ 0 .. 1 ] is een VERGADERSTUK [ 1 ]</w:t>
            </w:r>
          </w:p>
        </w:tc>
        <w:tc>
          <w:tcPr>
            <w:tcW w:w="2476" w:type="pct"/>
            <w:tcBorders>
              <w:top w:val="nil"/>
              <w:left w:val="nil"/>
              <w:bottom w:val="nil"/>
              <w:right w:val="nil"/>
            </w:tcBorders>
            <w:hideMark/>
          </w:tcPr>
          <w:p w14:paraId="53BAB20D"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een CONCEPT BESLUITSTUK is een VERGADERSTUK</w:t>
            </w:r>
          </w:p>
        </w:tc>
      </w:tr>
    </w:tbl>
    <w:p w14:paraId="778A364A" w14:textId="77777777" w:rsidR="00CD4563" w:rsidRPr="00CD4563" w:rsidRDefault="00CD4563" w:rsidP="00B865B5">
      <w:pPr>
        <w:pStyle w:val="Kop2"/>
        <w:rPr>
          <w:rFonts w:ascii="Calibri" w:hAnsi="Calibri"/>
        </w:rPr>
      </w:pPr>
      <w:bookmarkStart w:id="47" w:name="global-global_d16507e7077"/>
      <w:bookmarkStart w:id="48" w:name="_Toc489351692"/>
      <w:bookmarkEnd w:id="47"/>
      <w:r w:rsidRPr="00CD4563">
        <w:rPr>
          <w:rFonts w:ascii="Calibri" w:hAnsi="Calibri"/>
        </w:rPr>
        <w:t>Objecttype FRACTIE</w:t>
      </w:r>
      <w:bookmarkEnd w:id="48"/>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469E7BD8" w14:textId="77777777" w:rsidTr="00CD4563">
        <w:trPr>
          <w:tblCellSpacing w:w="15" w:type="dxa"/>
        </w:trPr>
        <w:tc>
          <w:tcPr>
            <w:tcW w:w="1489" w:type="pct"/>
            <w:tcBorders>
              <w:top w:val="nil"/>
              <w:left w:val="nil"/>
              <w:bottom w:val="nil"/>
              <w:right w:val="nil"/>
            </w:tcBorders>
            <w:hideMark/>
          </w:tcPr>
          <w:p w14:paraId="0C51A58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3347052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FRACTIE</w:t>
            </w:r>
          </w:p>
        </w:tc>
      </w:tr>
      <w:tr w:rsidR="00CD4563" w:rsidRPr="006255DB" w14:paraId="213CCC07" w14:textId="77777777" w:rsidTr="00CD4563">
        <w:trPr>
          <w:tblCellSpacing w:w="15" w:type="dxa"/>
        </w:trPr>
        <w:tc>
          <w:tcPr>
            <w:tcW w:w="1489" w:type="pct"/>
            <w:tcBorders>
              <w:top w:val="nil"/>
              <w:left w:val="nil"/>
              <w:bottom w:val="nil"/>
              <w:right w:val="nil"/>
            </w:tcBorders>
            <w:hideMark/>
          </w:tcPr>
          <w:p w14:paraId="4901E7E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692A9256" w14:textId="77777777" w:rsidR="00CD4563" w:rsidRPr="006255DB" w:rsidRDefault="0057169B" w:rsidP="00CD4563">
            <w:pPr>
              <w:spacing w:line="240" w:lineRule="auto"/>
              <w:contextualSpacing w:val="0"/>
              <w:rPr>
                <w:rFonts w:ascii="Times New Roman" w:hAnsi="Times New Roman"/>
                <w:sz w:val="22"/>
                <w:szCs w:val="22"/>
              </w:rPr>
            </w:pPr>
            <w:r>
              <w:rPr>
                <w:rFonts w:ascii="Times New Roman" w:hAnsi="Times New Roman"/>
                <w:sz w:val="22"/>
                <w:szCs w:val="22"/>
              </w:rPr>
              <w:t>ORI</w:t>
            </w:r>
          </w:p>
        </w:tc>
      </w:tr>
      <w:tr w:rsidR="00CD4563" w:rsidRPr="006255DB" w14:paraId="63E13464" w14:textId="77777777" w:rsidTr="00CD4563">
        <w:trPr>
          <w:tblCellSpacing w:w="15" w:type="dxa"/>
        </w:trPr>
        <w:tc>
          <w:tcPr>
            <w:tcW w:w="1489" w:type="pct"/>
            <w:tcBorders>
              <w:top w:val="nil"/>
              <w:left w:val="nil"/>
              <w:bottom w:val="nil"/>
              <w:right w:val="nil"/>
            </w:tcBorders>
            <w:hideMark/>
          </w:tcPr>
          <w:p w14:paraId="346BF9C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2D59AA2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Is een deel van een gekozen volksvertegenwoordiging</w:t>
            </w:r>
          </w:p>
        </w:tc>
      </w:tr>
      <w:tr w:rsidR="00CD4563" w:rsidRPr="006255DB" w14:paraId="31C6137E" w14:textId="77777777" w:rsidTr="00CD4563">
        <w:trPr>
          <w:tblCellSpacing w:w="15" w:type="dxa"/>
        </w:trPr>
        <w:tc>
          <w:tcPr>
            <w:tcW w:w="1489" w:type="pct"/>
            <w:tcBorders>
              <w:top w:val="nil"/>
              <w:left w:val="nil"/>
              <w:bottom w:val="nil"/>
              <w:right w:val="nil"/>
            </w:tcBorders>
            <w:hideMark/>
          </w:tcPr>
          <w:p w14:paraId="51A3D03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1476EF46" w14:textId="77777777" w:rsidR="00CD4563" w:rsidRPr="006255DB" w:rsidRDefault="0057169B" w:rsidP="00CD4563">
            <w:pPr>
              <w:spacing w:line="240" w:lineRule="auto"/>
              <w:contextualSpacing w:val="0"/>
              <w:rPr>
                <w:rFonts w:ascii="Times New Roman" w:hAnsi="Times New Roman"/>
                <w:sz w:val="22"/>
                <w:szCs w:val="22"/>
              </w:rPr>
            </w:pPr>
            <w:r>
              <w:rPr>
                <w:rFonts w:ascii="Times New Roman" w:hAnsi="Times New Roman"/>
                <w:sz w:val="22"/>
                <w:szCs w:val="22"/>
              </w:rPr>
              <w:t>ORI</w:t>
            </w:r>
          </w:p>
        </w:tc>
      </w:tr>
      <w:tr w:rsidR="00CD4563" w:rsidRPr="006255DB" w14:paraId="4851B94E" w14:textId="77777777" w:rsidTr="00CD4563">
        <w:trPr>
          <w:tblCellSpacing w:w="15" w:type="dxa"/>
        </w:trPr>
        <w:tc>
          <w:tcPr>
            <w:tcW w:w="1489" w:type="pct"/>
            <w:tcBorders>
              <w:top w:val="nil"/>
              <w:left w:val="nil"/>
              <w:bottom w:val="nil"/>
              <w:right w:val="nil"/>
            </w:tcBorders>
            <w:hideMark/>
          </w:tcPr>
          <w:p w14:paraId="16E6920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lastRenderedPageBreak/>
              <w:t>Datum opname</w:t>
            </w:r>
          </w:p>
        </w:tc>
        <w:tc>
          <w:tcPr>
            <w:tcW w:w="3475" w:type="pct"/>
            <w:tcBorders>
              <w:top w:val="nil"/>
              <w:left w:val="nil"/>
              <w:bottom w:val="nil"/>
              <w:right w:val="nil"/>
            </w:tcBorders>
            <w:hideMark/>
          </w:tcPr>
          <w:p w14:paraId="267DEF4A"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53BA0A08" w14:textId="77777777" w:rsidTr="00CD4563">
        <w:trPr>
          <w:tblCellSpacing w:w="15" w:type="dxa"/>
        </w:trPr>
        <w:tc>
          <w:tcPr>
            <w:tcW w:w="1489" w:type="pct"/>
            <w:tcBorders>
              <w:top w:val="nil"/>
              <w:left w:val="nil"/>
              <w:bottom w:val="nil"/>
              <w:right w:val="nil"/>
            </w:tcBorders>
            <w:hideMark/>
          </w:tcPr>
          <w:p w14:paraId="023ED3D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Unieke aanduiding</w:t>
            </w:r>
          </w:p>
        </w:tc>
        <w:tc>
          <w:tcPr>
            <w:tcW w:w="3475" w:type="pct"/>
            <w:tcBorders>
              <w:top w:val="nil"/>
              <w:left w:val="nil"/>
              <w:bottom w:val="nil"/>
              <w:right w:val="nil"/>
            </w:tcBorders>
            <w:hideMark/>
          </w:tcPr>
          <w:p w14:paraId="3F524F5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Fractienummer</w:t>
            </w:r>
          </w:p>
        </w:tc>
      </w:tr>
      <w:tr w:rsidR="00CD4563" w:rsidRPr="006255DB" w14:paraId="301F1C47" w14:textId="77777777" w:rsidTr="00CD4563">
        <w:trPr>
          <w:tblCellSpacing w:w="15" w:type="dxa"/>
        </w:trPr>
        <w:tc>
          <w:tcPr>
            <w:tcW w:w="1489" w:type="pct"/>
            <w:tcBorders>
              <w:top w:val="nil"/>
              <w:left w:val="nil"/>
              <w:bottom w:val="nil"/>
              <w:right w:val="nil"/>
            </w:tcBorders>
            <w:hideMark/>
          </w:tcPr>
          <w:p w14:paraId="231FAE7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11742794"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493DF434" w14:textId="77777777" w:rsidTr="00CD4563">
        <w:trPr>
          <w:tblCellSpacing w:w="15" w:type="dxa"/>
        </w:trPr>
        <w:tc>
          <w:tcPr>
            <w:tcW w:w="1489" w:type="pct"/>
            <w:tcBorders>
              <w:top w:val="nil"/>
              <w:left w:val="nil"/>
              <w:bottom w:val="nil"/>
              <w:right w:val="nil"/>
            </w:tcBorders>
            <w:hideMark/>
          </w:tcPr>
          <w:p w14:paraId="348C9C8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115D7429"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405C3B5B" w14:textId="77777777" w:rsidTr="00CD4563">
        <w:trPr>
          <w:tblCellSpacing w:w="15" w:type="dxa"/>
        </w:trPr>
        <w:tc>
          <w:tcPr>
            <w:tcW w:w="1489" w:type="pct"/>
            <w:tcBorders>
              <w:top w:val="nil"/>
              <w:left w:val="nil"/>
              <w:bottom w:val="nil"/>
              <w:right w:val="nil"/>
            </w:tcBorders>
            <w:hideMark/>
          </w:tcPr>
          <w:p w14:paraId="68CE484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4CB7C06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2D5DDE0A"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19730CB1" w14:textId="77777777" w:rsidTr="00CD4563">
        <w:trPr>
          <w:tblCellSpacing w:w="15" w:type="dxa"/>
        </w:trPr>
        <w:tc>
          <w:tcPr>
            <w:tcW w:w="1500" w:type="pct"/>
            <w:tcBorders>
              <w:top w:val="nil"/>
              <w:left w:val="nil"/>
              <w:bottom w:val="nil"/>
              <w:right w:val="nil"/>
            </w:tcBorders>
            <w:hideMark/>
          </w:tcPr>
          <w:p w14:paraId="051BE02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6DBA9194"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CD4563" w:rsidRPr="006255DB" w14:paraId="01D7FEC6" w14:textId="77777777" w:rsidTr="00CD4563">
        <w:trPr>
          <w:tblCellSpacing w:w="15" w:type="dxa"/>
        </w:trPr>
        <w:tc>
          <w:tcPr>
            <w:tcW w:w="0" w:type="auto"/>
            <w:tcBorders>
              <w:top w:val="nil"/>
              <w:left w:val="nil"/>
              <w:bottom w:val="nil"/>
              <w:right w:val="nil"/>
            </w:tcBorders>
            <w:hideMark/>
          </w:tcPr>
          <w:p w14:paraId="296FCC35"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40F9E76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4E2ED4D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75A95E4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7D92BFE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6255DB" w14:paraId="7176B0DC" w14:textId="77777777" w:rsidTr="00CD4563">
        <w:trPr>
          <w:tblCellSpacing w:w="15" w:type="dxa"/>
        </w:trPr>
        <w:tc>
          <w:tcPr>
            <w:tcW w:w="250" w:type="pct"/>
            <w:tcBorders>
              <w:top w:val="nil"/>
              <w:left w:val="nil"/>
              <w:bottom w:val="nil"/>
              <w:right w:val="nil"/>
            </w:tcBorders>
            <w:hideMark/>
          </w:tcPr>
          <w:p w14:paraId="565591E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2BCBFA15"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Fractienummer</w:t>
            </w:r>
          </w:p>
        </w:tc>
        <w:tc>
          <w:tcPr>
            <w:tcW w:w="2500" w:type="pct"/>
            <w:tcBorders>
              <w:top w:val="nil"/>
              <w:left w:val="nil"/>
              <w:bottom w:val="nil"/>
              <w:right w:val="nil"/>
            </w:tcBorders>
            <w:hideMark/>
          </w:tcPr>
          <w:p w14:paraId="4B45BEF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Het nummer dat de FRACTIE uniek identificeert binnen de GEMEENTE</w:t>
            </w:r>
          </w:p>
        </w:tc>
        <w:tc>
          <w:tcPr>
            <w:tcW w:w="500" w:type="pct"/>
            <w:tcBorders>
              <w:top w:val="nil"/>
              <w:left w:val="nil"/>
              <w:bottom w:val="nil"/>
              <w:right w:val="nil"/>
            </w:tcBorders>
            <w:hideMark/>
          </w:tcPr>
          <w:p w14:paraId="4DBBBA3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AN10</w:t>
            </w:r>
          </w:p>
        </w:tc>
        <w:tc>
          <w:tcPr>
            <w:tcW w:w="500" w:type="pct"/>
            <w:tcBorders>
              <w:top w:val="nil"/>
              <w:left w:val="nil"/>
              <w:bottom w:val="nil"/>
              <w:right w:val="nil"/>
            </w:tcBorders>
            <w:hideMark/>
          </w:tcPr>
          <w:p w14:paraId="35E3711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1FFCA2CA" w14:textId="77777777" w:rsidTr="00CD4563">
        <w:trPr>
          <w:tblCellSpacing w:w="15" w:type="dxa"/>
        </w:trPr>
        <w:tc>
          <w:tcPr>
            <w:tcW w:w="250" w:type="pct"/>
            <w:tcBorders>
              <w:top w:val="nil"/>
              <w:left w:val="nil"/>
              <w:bottom w:val="nil"/>
              <w:right w:val="nil"/>
            </w:tcBorders>
            <w:hideMark/>
          </w:tcPr>
          <w:p w14:paraId="716BCD8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4FB87335"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Fractienaam</w:t>
            </w:r>
          </w:p>
        </w:tc>
        <w:tc>
          <w:tcPr>
            <w:tcW w:w="2500" w:type="pct"/>
            <w:tcBorders>
              <w:top w:val="nil"/>
              <w:left w:val="nil"/>
              <w:bottom w:val="nil"/>
              <w:right w:val="nil"/>
            </w:tcBorders>
            <w:hideMark/>
          </w:tcPr>
          <w:p w14:paraId="722896E3" w14:textId="526FCE7E" w:rsidR="00CD4563" w:rsidRPr="006255DB" w:rsidRDefault="00522A48" w:rsidP="00CD4563">
            <w:pPr>
              <w:spacing w:line="240" w:lineRule="auto"/>
              <w:contextualSpacing w:val="0"/>
              <w:rPr>
                <w:rFonts w:ascii="Times New Roman" w:hAnsi="Times New Roman"/>
                <w:sz w:val="22"/>
                <w:szCs w:val="22"/>
              </w:rPr>
            </w:pPr>
            <w:r>
              <w:rPr>
                <w:rFonts w:ascii="Calibri" w:hAnsi="Calibri" w:cs="Calibri"/>
                <w:color w:val="000000"/>
                <w:sz w:val="22"/>
                <w:szCs w:val="22"/>
              </w:rPr>
              <w:t xml:space="preserve">De naam van de fractie. </w:t>
            </w:r>
            <w:r w:rsidR="00CD4563" w:rsidRPr="006255DB">
              <w:rPr>
                <w:rFonts w:ascii="Times New Roman" w:hAnsi="Times New Roman"/>
                <w:sz w:val="22"/>
                <w:szCs w:val="22"/>
              </w:rPr>
              <w:t>Dit is de naam van de politieke partij</w:t>
            </w:r>
          </w:p>
        </w:tc>
        <w:tc>
          <w:tcPr>
            <w:tcW w:w="500" w:type="pct"/>
            <w:tcBorders>
              <w:top w:val="nil"/>
              <w:left w:val="nil"/>
              <w:bottom w:val="nil"/>
              <w:right w:val="nil"/>
            </w:tcBorders>
            <w:hideMark/>
          </w:tcPr>
          <w:p w14:paraId="1A316C1E" w14:textId="77777777" w:rsidR="00CD4563" w:rsidRPr="006255DB" w:rsidRDefault="00300704" w:rsidP="00CD4563">
            <w:pPr>
              <w:spacing w:line="240" w:lineRule="auto"/>
              <w:contextualSpacing w:val="0"/>
              <w:rPr>
                <w:rFonts w:ascii="Times New Roman" w:hAnsi="Times New Roman"/>
                <w:sz w:val="22"/>
                <w:szCs w:val="22"/>
              </w:rPr>
            </w:pPr>
            <w:r w:rsidRPr="00300704">
              <w:rPr>
                <w:rFonts w:ascii="Times New Roman" w:hAnsi="Times New Roman"/>
                <w:sz w:val="22"/>
                <w:szCs w:val="22"/>
              </w:rPr>
              <w:t>POLITIEKE PARTIJ</w:t>
            </w:r>
          </w:p>
        </w:tc>
        <w:tc>
          <w:tcPr>
            <w:tcW w:w="500" w:type="pct"/>
            <w:tcBorders>
              <w:top w:val="nil"/>
              <w:left w:val="nil"/>
              <w:bottom w:val="nil"/>
              <w:right w:val="nil"/>
            </w:tcBorders>
            <w:hideMark/>
          </w:tcPr>
          <w:p w14:paraId="750D72D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bl>
    <w:p w14:paraId="39FDE7D7"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7DF358FE" w14:textId="77777777" w:rsidTr="00CD4563">
        <w:trPr>
          <w:tblCellSpacing w:w="15" w:type="dxa"/>
        </w:trPr>
        <w:tc>
          <w:tcPr>
            <w:tcW w:w="1500" w:type="pct"/>
            <w:tcBorders>
              <w:top w:val="nil"/>
              <w:left w:val="nil"/>
              <w:bottom w:val="nil"/>
              <w:right w:val="nil"/>
            </w:tcBorders>
            <w:hideMark/>
          </w:tcPr>
          <w:p w14:paraId="5CB3EF6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7BA9F2AB"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6255DB" w14:paraId="213FE9D1" w14:textId="77777777" w:rsidTr="00CD4563">
        <w:trPr>
          <w:tblCellSpacing w:w="15" w:type="dxa"/>
        </w:trPr>
        <w:tc>
          <w:tcPr>
            <w:tcW w:w="0" w:type="auto"/>
            <w:tcBorders>
              <w:top w:val="nil"/>
              <w:left w:val="nil"/>
              <w:bottom w:val="nil"/>
              <w:right w:val="nil"/>
            </w:tcBorders>
            <w:hideMark/>
          </w:tcPr>
          <w:p w14:paraId="41CF87A0"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5192E88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0BF06AD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CD4563" w:rsidRPr="00993A56" w14:paraId="2D069223" w14:textId="77777777" w:rsidTr="00CD4563">
        <w:trPr>
          <w:tblCellSpacing w:w="15" w:type="dxa"/>
        </w:trPr>
        <w:tc>
          <w:tcPr>
            <w:tcW w:w="250" w:type="pct"/>
            <w:tcBorders>
              <w:top w:val="nil"/>
              <w:left w:val="nil"/>
              <w:bottom w:val="nil"/>
              <w:right w:val="nil"/>
            </w:tcBorders>
            <w:hideMark/>
          </w:tcPr>
          <w:p w14:paraId="2BF9A861"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 </w:t>
            </w:r>
          </w:p>
        </w:tc>
        <w:tc>
          <w:tcPr>
            <w:tcW w:w="2250" w:type="pct"/>
            <w:tcBorders>
              <w:top w:val="nil"/>
              <w:left w:val="nil"/>
              <w:bottom w:val="nil"/>
              <w:right w:val="nil"/>
            </w:tcBorders>
            <w:hideMark/>
          </w:tcPr>
          <w:p w14:paraId="23BD6695"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FRACTIE [ 0 .. * ] neemt deel aan STEMMING [ 0 .. * ]</w:t>
            </w:r>
          </w:p>
        </w:tc>
        <w:tc>
          <w:tcPr>
            <w:tcW w:w="2500" w:type="pct"/>
            <w:tcBorders>
              <w:top w:val="nil"/>
              <w:left w:val="nil"/>
              <w:bottom w:val="nil"/>
              <w:right w:val="nil"/>
            </w:tcBorders>
            <w:hideMark/>
          </w:tcPr>
          <w:p w14:paraId="341537B3" w14:textId="77777777" w:rsidR="00CD4563" w:rsidRPr="00993A56" w:rsidRDefault="00CD4563" w:rsidP="00CD4563">
            <w:pPr>
              <w:spacing w:line="240" w:lineRule="auto"/>
              <w:contextualSpacing w:val="0"/>
              <w:rPr>
                <w:rFonts w:ascii="Times New Roman" w:hAnsi="Times New Roman"/>
                <w:sz w:val="22"/>
                <w:szCs w:val="22"/>
              </w:rPr>
            </w:pPr>
          </w:p>
        </w:tc>
      </w:tr>
    </w:tbl>
    <w:p w14:paraId="42DB4BE3" w14:textId="77777777" w:rsidR="00CD4563" w:rsidRPr="00CD4563" w:rsidRDefault="00CD4563" w:rsidP="00CD4563">
      <w:pPr>
        <w:pStyle w:val="Kop2"/>
        <w:rPr>
          <w:rFonts w:ascii="Calibri" w:hAnsi="Calibri"/>
        </w:rPr>
      </w:pPr>
      <w:bookmarkStart w:id="49" w:name="global-global_d16507e7543"/>
      <w:bookmarkStart w:id="50" w:name="_Toc489351693"/>
      <w:bookmarkEnd w:id="49"/>
      <w:r w:rsidRPr="00CD4563">
        <w:rPr>
          <w:rFonts w:ascii="Calibri" w:hAnsi="Calibri"/>
        </w:rPr>
        <w:t>Objecttype_proxy GEMEENTE</w:t>
      </w:r>
      <w:bookmarkEnd w:id="50"/>
      <w:r w:rsidRPr="00CD4563">
        <w:rPr>
          <w:rFonts w:ascii="Calibri" w:hAnsi="Calibri"/>
        </w:rPr>
        <w:t xml:space="preserve"> </w:t>
      </w:r>
    </w:p>
    <w:tbl>
      <w:tblPr>
        <w:tblW w:w="13778" w:type="dxa"/>
        <w:tblCellSpacing w:w="15" w:type="dxa"/>
        <w:tblCellMar>
          <w:top w:w="15" w:type="dxa"/>
          <w:left w:w="15" w:type="dxa"/>
          <w:bottom w:w="15" w:type="dxa"/>
          <w:right w:w="15" w:type="dxa"/>
        </w:tblCellMar>
        <w:tblLook w:val="04A0" w:firstRow="1" w:lastRow="0" w:firstColumn="1" w:lastColumn="0" w:noHBand="0" w:noVBand="1"/>
      </w:tblPr>
      <w:tblGrid>
        <w:gridCol w:w="3654"/>
        <w:gridCol w:w="6206"/>
        <w:gridCol w:w="987"/>
        <w:gridCol w:w="1847"/>
        <w:gridCol w:w="1084"/>
      </w:tblGrid>
      <w:tr w:rsidR="00CD4563" w:rsidRPr="006255DB" w14:paraId="511F04B3" w14:textId="77777777" w:rsidTr="00CD4563">
        <w:trPr>
          <w:gridAfter w:val="3"/>
          <w:wAfter w:w="1383" w:type="pct"/>
          <w:tblCellSpacing w:w="15" w:type="dxa"/>
        </w:trPr>
        <w:tc>
          <w:tcPr>
            <w:tcW w:w="1318" w:type="pct"/>
            <w:tcBorders>
              <w:top w:val="nil"/>
              <w:left w:val="nil"/>
              <w:bottom w:val="nil"/>
              <w:right w:val="nil"/>
            </w:tcBorders>
            <w:hideMark/>
          </w:tcPr>
          <w:p w14:paraId="71FB1835"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Naam</w:t>
            </w:r>
          </w:p>
        </w:tc>
        <w:tc>
          <w:tcPr>
            <w:tcW w:w="2256" w:type="pct"/>
            <w:tcBorders>
              <w:top w:val="nil"/>
              <w:left w:val="nil"/>
              <w:bottom w:val="nil"/>
              <w:right w:val="nil"/>
            </w:tcBorders>
            <w:hideMark/>
          </w:tcPr>
          <w:p w14:paraId="48DC93CD"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GEMEENTE  (</w:t>
            </w:r>
            <w:r w:rsidRPr="00D47E61">
              <w:rPr>
                <w:rFonts w:ascii="Times New Roman" w:hAnsi="Times New Roman"/>
                <w:sz w:val="22"/>
                <w:szCs w:val="22"/>
                <w:shd w:val="clear" w:color="auto" w:fill="D4ECFF" w:themeFill="accent3" w:themeFillTint="1A"/>
              </w:rPr>
              <w:t>uit RSGB</w:t>
            </w:r>
            <w:r w:rsidRPr="00D47E61">
              <w:rPr>
                <w:rFonts w:ascii="Times New Roman" w:hAnsi="Times New Roman"/>
                <w:sz w:val="22"/>
                <w:szCs w:val="22"/>
              </w:rPr>
              <w:t>)</w:t>
            </w:r>
          </w:p>
        </w:tc>
      </w:tr>
      <w:tr w:rsidR="00CD4563" w:rsidRPr="006255DB" w14:paraId="50CE38FC" w14:textId="77777777" w:rsidTr="00CD4563">
        <w:trPr>
          <w:gridAfter w:val="2"/>
          <w:wAfter w:w="1032" w:type="pct"/>
          <w:tblCellSpacing w:w="15" w:type="dxa"/>
        </w:trPr>
        <w:tc>
          <w:tcPr>
            <w:tcW w:w="1318" w:type="pct"/>
            <w:tcBorders>
              <w:top w:val="nil"/>
              <w:left w:val="nil"/>
              <w:bottom w:val="nil"/>
              <w:right w:val="nil"/>
            </w:tcBorders>
            <w:hideMark/>
          </w:tcPr>
          <w:p w14:paraId="2E04301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2606" w:type="pct"/>
            <w:gridSpan w:val="2"/>
            <w:tcBorders>
              <w:top w:val="nil"/>
              <w:left w:val="nil"/>
              <w:bottom w:val="nil"/>
              <w:right w:val="nil"/>
            </w:tcBorders>
            <w:hideMark/>
          </w:tcPr>
          <w:p w14:paraId="71B53C10" w14:textId="77777777" w:rsidR="00CD4563" w:rsidRPr="006255DB" w:rsidRDefault="00D92DF7" w:rsidP="00CD4563">
            <w:pPr>
              <w:spacing w:line="240" w:lineRule="auto"/>
              <w:contextualSpacing w:val="0"/>
              <w:rPr>
                <w:rFonts w:ascii="Times New Roman" w:hAnsi="Times New Roman"/>
                <w:sz w:val="22"/>
                <w:szCs w:val="22"/>
              </w:rPr>
            </w:pPr>
            <w:r w:rsidRPr="00D92DF7">
              <w:rPr>
                <w:rFonts w:ascii="Times New Roman" w:hAnsi="Times New Roman"/>
                <w:sz w:val="22"/>
                <w:szCs w:val="22"/>
              </w:rPr>
              <w:t>De gemeente waar de gemeenteraad zijn taken en bevoegdheden uitvoert.</w:t>
            </w:r>
          </w:p>
        </w:tc>
      </w:tr>
      <w:tr w:rsidR="00CD4563" w:rsidRPr="006255DB" w14:paraId="1D4C788A" w14:textId="77777777" w:rsidTr="00CD4563">
        <w:trPr>
          <w:gridAfter w:val="2"/>
          <w:wAfter w:w="1032" w:type="pct"/>
          <w:tblCellSpacing w:w="15" w:type="dxa"/>
        </w:trPr>
        <w:tc>
          <w:tcPr>
            <w:tcW w:w="1318" w:type="pct"/>
            <w:tcBorders>
              <w:top w:val="nil"/>
              <w:left w:val="nil"/>
              <w:bottom w:val="nil"/>
              <w:right w:val="nil"/>
            </w:tcBorders>
            <w:hideMark/>
          </w:tcPr>
          <w:p w14:paraId="126CE91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2606" w:type="pct"/>
            <w:gridSpan w:val="2"/>
            <w:tcBorders>
              <w:top w:val="nil"/>
              <w:left w:val="nil"/>
              <w:bottom w:val="nil"/>
              <w:right w:val="nil"/>
            </w:tcBorders>
            <w:hideMark/>
          </w:tcPr>
          <w:p w14:paraId="77373DD8"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502F05" w14:paraId="7CA83F51" w14:textId="77777777" w:rsidTr="00CD4563">
        <w:trPr>
          <w:tblCellSpacing w:w="15" w:type="dxa"/>
        </w:trPr>
        <w:tc>
          <w:tcPr>
            <w:tcW w:w="4588" w:type="pct"/>
            <w:gridSpan w:val="4"/>
            <w:tcBorders>
              <w:top w:val="nil"/>
              <w:left w:val="nil"/>
              <w:bottom w:val="nil"/>
              <w:right w:val="nil"/>
            </w:tcBorders>
          </w:tcPr>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502F05" w14:paraId="68DC60E0" w14:textId="77777777" w:rsidTr="00CD4563">
              <w:trPr>
                <w:tblCellSpacing w:w="15" w:type="dxa"/>
              </w:trPr>
              <w:tc>
                <w:tcPr>
                  <w:tcW w:w="1500" w:type="pct"/>
                  <w:tcBorders>
                    <w:top w:val="nil"/>
                    <w:left w:val="nil"/>
                    <w:bottom w:val="nil"/>
                    <w:right w:val="nil"/>
                  </w:tcBorders>
                  <w:hideMark/>
                </w:tcPr>
                <w:p w14:paraId="19B8FD5C" w14:textId="77777777" w:rsidR="00CD4563" w:rsidRPr="00B61A71" w:rsidRDefault="00CD4563" w:rsidP="00CD4563">
                  <w:pPr>
                    <w:spacing w:line="240" w:lineRule="auto"/>
                    <w:contextualSpacing w:val="0"/>
                    <w:rPr>
                      <w:rFonts w:ascii="Times New Roman" w:hAnsi="Times New Roman"/>
                      <w:b/>
                      <w:sz w:val="22"/>
                      <w:szCs w:val="22"/>
                    </w:rPr>
                  </w:pPr>
                  <w:r w:rsidRPr="00B61A71">
                    <w:rPr>
                      <w:rFonts w:ascii="Times New Roman" w:hAnsi="Times New Roman"/>
                      <w:b/>
                      <w:sz w:val="22"/>
                      <w:szCs w:val="22"/>
                    </w:rPr>
                    <w:t>Overzicht attributen</w:t>
                  </w:r>
                </w:p>
              </w:tc>
            </w:tr>
          </w:tbl>
          <w:p w14:paraId="697D62E4" w14:textId="77777777" w:rsidR="00CD4563" w:rsidRPr="00502F05" w:rsidRDefault="00CD4563" w:rsidP="00CD4563">
            <w:pPr>
              <w:spacing w:line="240" w:lineRule="auto"/>
              <w:contextualSpacing w:val="0"/>
              <w:rPr>
                <w:rFonts w:ascii="Times New Roman" w:hAnsi="Times New Roman"/>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CD4563" w:rsidRPr="00502F05" w14:paraId="1B5F214D" w14:textId="77777777" w:rsidTr="00CD4563">
              <w:trPr>
                <w:tblCellSpacing w:w="15" w:type="dxa"/>
              </w:trPr>
              <w:tc>
                <w:tcPr>
                  <w:tcW w:w="0" w:type="auto"/>
                  <w:tcBorders>
                    <w:top w:val="nil"/>
                    <w:left w:val="nil"/>
                    <w:bottom w:val="nil"/>
                    <w:right w:val="nil"/>
                  </w:tcBorders>
                  <w:hideMark/>
                </w:tcPr>
                <w:p w14:paraId="0A47A5CA" w14:textId="77777777" w:rsidR="00CD4563" w:rsidRPr="00502F05" w:rsidRDefault="00CD4563" w:rsidP="00CD4563">
                  <w:pPr>
                    <w:spacing w:line="240" w:lineRule="auto"/>
                    <w:contextualSpacing w:val="0"/>
                    <w:rPr>
                      <w:rFonts w:ascii="Times New Roman" w:hAnsi="Times New Roman"/>
                      <w:sz w:val="22"/>
                      <w:szCs w:val="22"/>
                    </w:rPr>
                  </w:pPr>
                </w:p>
              </w:tc>
              <w:tc>
                <w:tcPr>
                  <w:tcW w:w="0" w:type="auto"/>
                  <w:tcBorders>
                    <w:top w:val="nil"/>
                    <w:left w:val="nil"/>
                    <w:bottom w:val="nil"/>
                    <w:right w:val="nil"/>
                  </w:tcBorders>
                  <w:hideMark/>
                </w:tcPr>
                <w:p w14:paraId="79AFEB81" w14:textId="77777777" w:rsidR="00CD4563" w:rsidRPr="00B61A71" w:rsidRDefault="00CD4563" w:rsidP="00CD4563">
                  <w:pPr>
                    <w:spacing w:line="240" w:lineRule="auto"/>
                    <w:contextualSpacing w:val="0"/>
                    <w:rPr>
                      <w:rFonts w:ascii="Times New Roman" w:hAnsi="Times New Roman"/>
                      <w:i/>
                      <w:sz w:val="22"/>
                      <w:szCs w:val="22"/>
                    </w:rPr>
                  </w:pPr>
                  <w:r w:rsidRPr="00B61A71">
                    <w:rPr>
                      <w:rFonts w:ascii="Times New Roman" w:hAnsi="Times New Roman"/>
                      <w:i/>
                      <w:sz w:val="22"/>
                      <w:szCs w:val="22"/>
                    </w:rPr>
                    <w:t>Attribuutnaam</w:t>
                  </w:r>
                </w:p>
              </w:tc>
              <w:tc>
                <w:tcPr>
                  <w:tcW w:w="0" w:type="auto"/>
                  <w:tcBorders>
                    <w:top w:val="nil"/>
                    <w:left w:val="nil"/>
                    <w:bottom w:val="nil"/>
                    <w:right w:val="nil"/>
                  </w:tcBorders>
                  <w:hideMark/>
                </w:tcPr>
                <w:p w14:paraId="6CEAABBF" w14:textId="77777777" w:rsidR="00CD4563" w:rsidRPr="00B61A71" w:rsidRDefault="00CD4563" w:rsidP="00CD4563">
                  <w:pPr>
                    <w:spacing w:line="240" w:lineRule="auto"/>
                    <w:contextualSpacing w:val="0"/>
                    <w:rPr>
                      <w:rFonts w:ascii="Times New Roman" w:hAnsi="Times New Roman"/>
                      <w:i/>
                      <w:sz w:val="22"/>
                      <w:szCs w:val="22"/>
                    </w:rPr>
                  </w:pPr>
                  <w:r w:rsidRPr="00B61A71">
                    <w:rPr>
                      <w:rFonts w:ascii="Times New Roman" w:hAnsi="Times New Roman"/>
                      <w:i/>
                      <w:sz w:val="22"/>
                      <w:szCs w:val="22"/>
                    </w:rPr>
                    <w:t>Definitie</w:t>
                  </w:r>
                </w:p>
              </w:tc>
              <w:tc>
                <w:tcPr>
                  <w:tcW w:w="0" w:type="auto"/>
                  <w:tcBorders>
                    <w:top w:val="nil"/>
                    <w:left w:val="nil"/>
                    <w:bottom w:val="nil"/>
                    <w:right w:val="nil"/>
                  </w:tcBorders>
                  <w:hideMark/>
                </w:tcPr>
                <w:p w14:paraId="01CBB035" w14:textId="77777777" w:rsidR="00CD4563" w:rsidRPr="00B61A71" w:rsidRDefault="00CD4563" w:rsidP="00CD4563">
                  <w:pPr>
                    <w:spacing w:line="240" w:lineRule="auto"/>
                    <w:contextualSpacing w:val="0"/>
                    <w:rPr>
                      <w:rFonts w:ascii="Times New Roman" w:hAnsi="Times New Roman"/>
                      <w:i/>
                      <w:sz w:val="22"/>
                      <w:szCs w:val="22"/>
                    </w:rPr>
                  </w:pPr>
                  <w:r w:rsidRPr="00B61A71">
                    <w:rPr>
                      <w:rFonts w:ascii="Times New Roman" w:hAnsi="Times New Roman"/>
                      <w:i/>
                      <w:sz w:val="22"/>
                      <w:szCs w:val="22"/>
                    </w:rPr>
                    <w:t>Formaat</w:t>
                  </w:r>
                </w:p>
              </w:tc>
              <w:tc>
                <w:tcPr>
                  <w:tcW w:w="0" w:type="auto"/>
                  <w:tcBorders>
                    <w:top w:val="nil"/>
                    <w:left w:val="nil"/>
                    <w:bottom w:val="nil"/>
                    <w:right w:val="nil"/>
                  </w:tcBorders>
                  <w:hideMark/>
                </w:tcPr>
                <w:p w14:paraId="7E33916E" w14:textId="77777777" w:rsidR="00CD4563" w:rsidRPr="00B61A71" w:rsidRDefault="00CD4563" w:rsidP="00CD4563">
                  <w:pPr>
                    <w:spacing w:line="240" w:lineRule="auto"/>
                    <w:contextualSpacing w:val="0"/>
                    <w:rPr>
                      <w:rFonts w:ascii="Times New Roman" w:hAnsi="Times New Roman"/>
                      <w:i/>
                      <w:sz w:val="22"/>
                      <w:szCs w:val="22"/>
                    </w:rPr>
                  </w:pPr>
                  <w:r w:rsidRPr="00B61A71">
                    <w:rPr>
                      <w:rFonts w:ascii="Times New Roman" w:hAnsi="Times New Roman"/>
                      <w:i/>
                      <w:sz w:val="22"/>
                      <w:szCs w:val="22"/>
                    </w:rPr>
                    <w:t>Card</w:t>
                  </w:r>
                </w:p>
              </w:tc>
            </w:tr>
            <w:tr w:rsidR="00CD4563" w:rsidRPr="00502F05" w14:paraId="23ED9C0E" w14:textId="77777777" w:rsidTr="00CD4563">
              <w:trPr>
                <w:tblCellSpacing w:w="15" w:type="dxa"/>
              </w:trPr>
              <w:tc>
                <w:tcPr>
                  <w:tcW w:w="0" w:type="auto"/>
                  <w:tcBorders>
                    <w:top w:val="nil"/>
                    <w:left w:val="nil"/>
                    <w:bottom w:val="nil"/>
                    <w:right w:val="nil"/>
                  </w:tcBorders>
                </w:tcPr>
                <w:p w14:paraId="2B8D4697" w14:textId="77777777" w:rsidR="00CD4563" w:rsidRPr="00502F05" w:rsidRDefault="00CD4563" w:rsidP="00CD4563">
                  <w:pPr>
                    <w:spacing w:line="240" w:lineRule="auto"/>
                    <w:contextualSpacing w:val="0"/>
                    <w:rPr>
                      <w:rFonts w:ascii="Times New Roman" w:hAnsi="Times New Roman"/>
                      <w:sz w:val="22"/>
                      <w:szCs w:val="22"/>
                    </w:rPr>
                  </w:pPr>
                </w:p>
              </w:tc>
              <w:tc>
                <w:tcPr>
                  <w:tcW w:w="0" w:type="auto"/>
                  <w:tcBorders>
                    <w:top w:val="nil"/>
                    <w:left w:val="nil"/>
                    <w:bottom w:val="nil"/>
                    <w:right w:val="nil"/>
                  </w:tcBorders>
                </w:tcPr>
                <w:p w14:paraId="65D9CA7F" w14:textId="77777777" w:rsidR="00CD4563" w:rsidRPr="00502F05" w:rsidRDefault="00CD4563" w:rsidP="00CD4563">
                  <w:pPr>
                    <w:spacing w:line="240" w:lineRule="auto"/>
                    <w:contextualSpacing w:val="0"/>
                    <w:rPr>
                      <w:rFonts w:ascii="Times New Roman" w:hAnsi="Times New Roman"/>
                      <w:sz w:val="22"/>
                      <w:szCs w:val="22"/>
                    </w:rPr>
                  </w:pPr>
                </w:p>
              </w:tc>
              <w:tc>
                <w:tcPr>
                  <w:tcW w:w="0" w:type="auto"/>
                  <w:tcBorders>
                    <w:top w:val="nil"/>
                    <w:left w:val="nil"/>
                    <w:bottom w:val="nil"/>
                    <w:right w:val="nil"/>
                  </w:tcBorders>
                </w:tcPr>
                <w:p w14:paraId="6F3A5A74" w14:textId="77777777" w:rsidR="00CD4563" w:rsidRPr="00502F05" w:rsidRDefault="00CD4563" w:rsidP="00CD4563">
                  <w:pPr>
                    <w:spacing w:line="240" w:lineRule="auto"/>
                    <w:contextualSpacing w:val="0"/>
                    <w:rPr>
                      <w:rFonts w:ascii="Times New Roman" w:hAnsi="Times New Roman"/>
                      <w:sz w:val="22"/>
                      <w:szCs w:val="22"/>
                    </w:rPr>
                  </w:pPr>
                </w:p>
              </w:tc>
              <w:tc>
                <w:tcPr>
                  <w:tcW w:w="0" w:type="auto"/>
                  <w:tcBorders>
                    <w:top w:val="nil"/>
                    <w:left w:val="nil"/>
                    <w:bottom w:val="nil"/>
                    <w:right w:val="nil"/>
                  </w:tcBorders>
                </w:tcPr>
                <w:p w14:paraId="2CACF8B2" w14:textId="77777777" w:rsidR="00CD4563" w:rsidRPr="00502F05" w:rsidRDefault="00CD4563" w:rsidP="00CD4563">
                  <w:pPr>
                    <w:spacing w:line="240" w:lineRule="auto"/>
                    <w:contextualSpacing w:val="0"/>
                    <w:rPr>
                      <w:rFonts w:ascii="Times New Roman" w:hAnsi="Times New Roman"/>
                      <w:sz w:val="22"/>
                      <w:szCs w:val="22"/>
                    </w:rPr>
                  </w:pPr>
                </w:p>
              </w:tc>
              <w:tc>
                <w:tcPr>
                  <w:tcW w:w="0" w:type="auto"/>
                  <w:tcBorders>
                    <w:top w:val="nil"/>
                    <w:left w:val="nil"/>
                    <w:bottom w:val="nil"/>
                    <w:right w:val="nil"/>
                  </w:tcBorders>
                </w:tcPr>
                <w:p w14:paraId="02CD9584" w14:textId="77777777" w:rsidR="00CD4563" w:rsidRPr="00502F05" w:rsidRDefault="00CD4563" w:rsidP="00CD4563">
                  <w:pPr>
                    <w:spacing w:line="240" w:lineRule="auto"/>
                    <w:contextualSpacing w:val="0"/>
                    <w:rPr>
                      <w:rFonts w:ascii="Times New Roman" w:hAnsi="Times New Roman"/>
                      <w:sz w:val="22"/>
                      <w:szCs w:val="22"/>
                    </w:rPr>
                  </w:pPr>
                </w:p>
              </w:tc>
            </w:tr>
            <w:tr w:rsidR="00CD4563" w:rsidRPr="00502F05" w14:paraId="390D84B3" w14:textId="77777777" w:rsidTr="00833280">
              <w:trPr>
                <w:tblCellSpacing w:w="15" w:type="dxa"/>
              </w:trPr>
              <w:tc>
                <w:tcPr>
                  <w:tcW w:w="246" w:type="pct"/>
                  <w:tcBorders>
                    <w:top w:val="nil"/>
                    <w:left w:val="nil"/>
                    <w:bottom w:val="nil"/>
                    <w:right w:val="nil"/>
                  </w:tcBorders>
                </w:tcPr>
                <w:p w14:paraId="6D889A47" w14:textId="77777777" w:rsidR="00CD4563" w:rsidRPr="006255DB" w:rsidRDefault="00CD4563" w:rsidP="00CD4563">
                  <w:pPr>
                    <w:spacing w:line="240" w:lineRule="auto"/>
                    <w:contextualSpacing w:val="0"/>
                    <w:rPr>
                      <w:rFonts w:ascii="Times New Roman" w:hAnsi="Times New Roman"/>
                      <w:sz w:val="22"/>
                      <w:szCs w:val="22"/>
                    </w:rPr>
                  </w:pPr>
                </w:p>
              </w:tc>
              <w:tc>
                <w:tcPr>
                  <w:tcW w:w="1232" w:type="pct"/>
                  <w:tcBorders>
                    <w:top w:val="nil"/>
                    <w:left w:val="nil"/>
                    <w:bottom w:val="nil"/>
                    <w:right w:val="nil"/>
                  </w:tcBorders>
                  <w:shd w:val="clear" w:color="auto" w:fill="D4ECFF" w:themeFill="accent3" w:themeFillTint="1A"/>
                </w:tcPr>
                <w:p w14:paraId="2C939ACB" w14:textId="77777777" w:rsidR="00CD4563" w:rsidRPr="00502F05" w:rsidRDefault="00CD4563" w:rsidP="00CD4563">
                  <w:pPr>
                    <w:spacing w:line="240" w:lineRule="auto"/>
                    <w:contextualSpacing w:val="0"/>
                    <w:rPr>
                      <w:rFonts w:ascii="Times New Roman" w:hAnsi="Times New Roman"/>
                      <w:sz w:val="22"/>
                      <w:szCs w:val="22"/>
                    </w:rPr>
                  </w:pPr>
                  <w:r w:rsidRPr="00502F05">
                    <w:rPr>
                      <w:rFonts w:ascii="Times New Roman" w:hAnsi="Times New Roman"/>
                      <w:sz w:val="22"/>
                      <w:szCs w:val="22"/>
                    </w:rPr>
                    <w:t>Gemeentecode</w:t>
                  </w:r>
                </w:p>
              </w:tc>
              <w:tc>
                <w:tcPr>
                  <w:tcW w:w="2464" w:type="pct"/>
                  <w:tcBorders>
                    <w:top w:val="nil"/>
                    <w:left w:val="nil"/>
                    <w:bottom w:val="nil"/>
                    <w:right w:val="nil"/>
                  </w:tcBorders>
                  <w:shd w:val="clear" w:color="auto" w:fill="D4ECFF" w:themeFill="accent3" w:themeFillTint="1A"/>
                </w:tcPr>
                <w:p w14:paraId="35A6211C" w14:textId="77777777" w:rsidR="00CD4563" w:rsidRPr="00502F05" w:rsidRDefault="00CD4563" w:rsidP="00CD4563">
                  <w:pPr>
                    <w:autoSpaceDE w:val="0"/>
                    <w:autoSpaceDN w:val="0"/>
                    <w:adjustRightInd w:val="0"/>
                    <w:spacing w:after="1" w:line="240" w:lineRule="auto"/>
                    <w:contextualSpacing w:val="0"/>
                    <w:rPr>
                      <w:rFonts w:ascii="Times New Roman" w:hAnsi="Times New Roman"/>
                      <w:sz w:val="22"/>
                      <w:szCs w:val="22"/>
                    </w:rPr>
                  </w:pPr>
                  <w:r w:rsidRPr="00502F05">
                    <w:rPr>
                      <w:rFonts w:ascii="Times New Roman" w:hAnsi="Times New Roman"/>
                      <w:sz w:val="22"/>
                      <w:szCs w:val="22"/>
                    </w:rPr>
                    <w:t>Een numerieke aanduiding waarmee een Nederlandse gemeente uniek wordt aangeduid</w:t>
                  </w:r>
                </w:p>
              </w:tc>
              <w:tc>
                <w:tcPr>
                  <w:tcW w:w="493" w:type="pct"/>
                  <w:tcBorders>
                    <w:top w:val="nil"/>
                    <w:left w:val="nil"/>
                    <w:bottom w:val="nil"/>
                    <w:right w:val="nil"/>
                  </w:tcBorders>
                  <w:shd w:val="clear" w:color="auto" w:fill="D4ECFF" w:themeFill="accent3" w:themeFillTint="1A"/>
                </w:tcPr>
                <w:p w14:paraId="4150EDF6" w14:textId="77777777" w:rsidR="00CD4563" w:rsidRPr="006255DB" w:rsidRDefault="00CD4563" w:rsidP="00CD4563">
                  <w:pPr>
                    <w:spacing w:line="240" w:lineRule="auto"/>
                    <w:contextualSpacing w:val="0"/>
                    <w:rPr>
                      <w:rFonts w:ascii="Times New Roman" w:hAnsi="Times New Roman"/>
                      <w:sz w:val="22"/>
                      <w:szCs w:val="22"/>
                    </w:rPr>
                  </w:pPr>
                  <w:r w:rsidRPr="00502F05">
                    <w:rPr>
                      <w:rFonts w:ascii="Times New Roman" w:hAnsi="Times New Roman"/>
                      <w:sz w:val="22"/>
                      <w:szCs w:val="22"/>
                    </w:rPr>
                    <w:t>AN4</w:t>
                  </w:r>
                </w:p>
              </w:tc>
              <w:tc>
                <w:tcPr>
                  <w:tcW w:w="493" w:type="pct"/>
                  <w:tcBorders>
                    <w:top w:val="nil"/>
                    <w:left w:val="nil"/>
                    <w:bottom w:val="nil"/>
                    <w:right w:val="nil"/>
                  </w:tcBorders>
                  <w:shd w:val="clear" w:color="auto" w:fill="D4ECFF" w:themeFill="accent3" w:themeFillTint="1A"/>
                </w:tcPr>
                <w:p w14:paraId="58C5D872"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1</w:t>
                  </w:r>
                </w:p>
              </w:tc>
            </w:tr>
            <w:tr w:rsidR="00CD4563" w:rsidRPr="00502F05" w14:paraId="05A6EA4C" w14:textId="77777777" w:rsidTr="00833280">
              <w:trPr>
                <w:tblCellSpacing w:w="15" w:type="dxa"/>
              </w:trPr>
              <w:tc>
                <w:tcPr>
                  <w:tcW w:w="246" w:type="pct"/>
                  <w:tcBorders>
                    <w:top w:val="nil"/>
                    <w:left w:val="nil"/>
                    <w:bottom w:val="nil"/>
                    <w:right w:val="nil"/>
                  </w:tcBorders>
                </w:tcPr>
                <w:p w14:paraId="56A8A776" w14:textId="77777777" w:rsidR="00CD4563" w:rsidRPr="006255DB" w:rsidRDefault="00CD4563" w:rsidP="00CD4563">
                  <w:pPr>
                    <w:spacing w:line="240" w:lineRule="auto"/>
                    <w:contextualSpacing w:val="0"/>
                    <w:rPr>
                      <w:rFonts w:ascii="Times New Roman" w:hAnsi="Times New Roman"/>
                      <w:sz w:val="22"/>
                      <w:szCs w:val="22"/>
                    </w:rPr>
                  </w:pPr>
                </w:p>
              </w:tc>
              <w:tc>
                <w:tcPr>
                  <w:tcW w:w="1232" w:type="pct"/>
                  <w:tcBorders>
                    <w:top w:val="nil"/>
                    <w:left w:val="nil"/>
                    <w:bottom w:val="nil"/>
                    <w:right w:val="nil"/>
                  </w:tcBorders>
                  <w:shd w:val="clear" w:color="auto" w:fill="D4ECFF" w:themeFill="accent3" w:themeFillTint="1A"/>
                </w:tcPr>
                <w:p w14:paraId="1F2D2AF1" w14:textId="77777777" w:rsidR="00CD4563" w:rsidRPr="00502F05" w:rsidRDefault="00CD4563" w:rsidP="00CD4563">
                  <w:pPr>
                    <w:spacing w:line="240" w:lineRule="auto"/>
                    <w:contextualSpacing w:val="0"/>
                    <w:rPr>
                      <w:rFonts w:ascii="Times New Roman" w:hAnsi="Times New Roman"/>
                      <w:sz w:val="22"/>
                      <w:szCs w:val="22"/>
                    </w:rPr>
                  </w:pPr>
                  <w:r w:rsidRPr="00502F05">
                    <w:rPr>
                      <w:rFonts w:ascii="Times New Roman" w:hAnsi="Times New Roman"/>
                      <w:sz w:val="22"/>
                      <w:szCs w:val="22"/>
                    </w:rPr>
                    <w:t>Gemeentenaam</w:t>
                  </w:r>
                </w:p>
              </w:tc>
              <w:tc>
                <w:tcPr>
                  <w:tcW w:w="2464" w:type="pct"/>
                  <w:tcBorders>
                    <w:top w:val="nil"/>
                    <w:left w:val="nil"/>
                    <w:bottom w:val="nil"/>
                    <w:right w:val="nil"/>
                  </w:tcBorders>
                  <w:shd w:val="clear" w:color="auto" w:fill="D4ECFF" w:themeFill="accent3" w:themeFillTint="1A"/>
                </w:tcPr>
                <w:p w14:paraId="22D5278F" w14:textId="77777777" w:rsidR="00CD4563" w:rsidRPr="00502F05" w:rsidRDefault="00CD4563" w:rsidP="00CD4563">
                  <w:pPr>
                    <w:autoSpaceDE w:val="0"/>
                    <w:autoSpaceDN w:val="0"/>
                    <w:adjustRightInd w:val="0"/>
                    <w:spacing w:after="1" w:line="240" w:lineRule="auto"/>
                    <w:contextualSpacing w:val="0"/>
                    <w:rPr>
                      <w:rFonts w:ascii="Times New Roman" w:hAnsi="Times New Roman"/>
                      <w:sz w:val="22"/>
                      <w:szCs w:val="22"/>
                    </w:rPr>
                  </w:pPr>
                  <w:r w:rsidRPr="00502F05">
                    <w:rPr>
                      <w:rFonts w:ascii="Times New Roman" w:hAnsi="Times New Roman"/>
                      <w:sz w:val="22"/>
                      <w:szCs w:val="22"/>
                    </w:rPr>
                    <w:t>De officiële door de gemeente vastgestelde gemeentenaam.</w:t>
                  </w:r>
                </w:p>
              </w:tc>
              <w:tc>
                <w:tcPr>
                  <w:tcW w:w="493" w:type="pct"/>
                  <w:tcBorders>
                    <w:top w:val="nil"/>
                    <w:left w:val="nil"/>
                    <w:bottom w:val="nil"/>
                    <w:right w:val="nil"/>
                  </w:tcBorders>
                  <w:shd w:val="clear" w:color="auto" w:fill="D4ECFF" w:themeFill="accent3" w:themeFillTint="1A"/>
                </w:tcPr>
                <w:p w14:paraId="665B61C7"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AN8</w:t>
                  </w:r>
                  <w:r w:rsidRPr="006255DB">
                    <w:rPr>
                      <w:rFonts w:ascii="Times New Roman" w:hAnsi="Times New Roman"/>
                      <w:sz w:val="22"/>
                      <w:szCs w:val="22"/>
                    </w:rPr>
                    <w:t>0</w:t>
                  </w:r>
                </w:p>
              </w:tc>
              <w:tc>
                <w:tcPr>
                  <w:tcW w:w="493" w:type="pct"/>
                  <w:tcBorders>
                    <w:top w:val="nil"/>
                    <w:left w:val="nil"/>
                    <w:bottom w:val="nil"/>
                    <w:right w:val="nil"/>
                  </w:tcBorders>
                  <w:shd w:val="clear" w:color="auto" w:fill="D4ECFF" w:themeFill="accent3" w:themeFillTint="1A"/>
                </w:tcPr>
                <w:p w14:paraId="5AC2FE69"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1</w:t>
                  </w:r>
                </w:p>
              </w:tc>
            </w:tr>
            <w:tr w:rsidR="00CD4563" w:rsidRPr="00502F05" w14:paraId="2937E143" w14:textId="77777777" w:rsidTr="00833280">
              <w:trPr>
                <w:tblCellSpacing w:w="15" w:type="dxa"/>
              </w:trPr>
              <w:tc>
                <w:tcPr>
                  <w:tcW w:w="246" w:type="pct"/>
                  <w:tcBorders>
                    <w:top w:val="nil"/>
                    <w:left w:val="nil"/>
                    <w:bottom w:val="nil"/>
                    <w:right w:val="nil"/>
                  </w:tcBorders>
                </w:tcPr>
                <w:p w14:paraId="6F772B84" w14:textId="77777777" w:rsidR="00CD4563" w:rsidRPr="006255DB" w:rsidRDefault="00CD4563" w:rsidP="00CD4563">
                  <w:pPr>
                    <w:spacing w:line="240" w:lineRule="auto"/>
                    <w:contextualSpacing w:val="0"/>
                    <w:rPr>
                      <w:rFonts w:ascii="Times New Roman" w:hAnsi="Times New Roman"/>
                      <w:sz w:val="22"/>
                      <w:szCs w:val="22"/>
                    </w:rPr>
                  </w:pPr>
                </w:p>
              </w:tc>
              <w:tc>
                <w:tcPr>
                  <w:tcW w:w="1232" w:type="pct"/>
                  <w:tcBorders>
                    <w:top w:val="nil"/>
                    <w:left w:val="nil"/>
                    <w:bottom w:val="nil"/>
                    <w:right w:val="nil"/>
                  </w:tcBorders>
                  <w:shd w:val="clear" w:color="auto" w:fill="D4ECFF" w:themeFill="accent3" w:themeFillTint="1A"/>
                </w:tcPr>
                <w:p w14:paraId="49CD52D9" w14:textId="77777777" w:rsidR="00CD4563" w:rsidRPr="00502F05" w:rsidRDefault="00CD4563" w:rsidP="00CD4563">
                  <w:pPr>
                    <w:rPr>
                      <w:rFonts w:ascii="Times New Roman" w:hAnsi="Times New Roman"/>
                      <w:sz w:val="22"/>
                      <w:szCs w:val="22"/>
                    </w:rPr>
                  </w:pPr>
                  <w:r w:rsidRPr="00502F05">
                    <w:rPr>
                      <w:rFonts w:ascii="Times New Roman" w:hAnsi="Times New Roman"/>
                      <w:sz w:val="22"/>
                      <w:szCs w:val="22"/>
                    </w:rPr>
                    <w:t>Datum begin geldigheid gemeente</w:t>
                  </w:r>
                </w:p>
              </w:tc>
              <w:tc>
                <w:tcPr>
                  <w:tcW w:w="2464" w:type="pct"/>
                  <w:tcBorders>
                    <w:top w:val="nil"/>
                    <w:left w:val="nil"/>
                    <w:bottom w:val="nil"/>
                    <w:right w:val="nil"/>
                  </w:tcBorders>
                  <w:shd w:val="clear" w:color="auto" w:fill="D4ECFF" w:themeFill="accent3" w:themeFillTint="1A"/>
                </w:tcPr>
                <w:p w14:paraId="64F03E40" w14:textId="77777777" w:rsidR="00CD4563" w:rsidRPr="00502F05" w:rsidRDefault="00CD4563" w:rsidP="00CD4563">
                  <w:pPr>
                    <w:autoSpaceDE w:val="0"/>
                    <w:autoSpaceDN w:val="0"/>
                    <w:adjustRightInd w:val="0"/>
                    <w:spacing w:after="1" w:line="240" w:lineRule="auto"/>
                    <w:contextualSpacing w:val="0"/>
                    <w:rPr>
                      <w:rFonts w:ascii="Times New Roman" w:hAnsi="Times New Roman"/>
                      <w:sz w:val="22"/>
                      <w:szCs w:val="22"/>
                    </w:rPr>
                  </w:pPr>
                  <w:r w:rsidRPr="00502F05">
                    <w:rPr>
                      <w:rFonts w:ascii="Times New Roman" w:hAnsi="Times New Roman"/>
                      <w:sz w:val="22"/>
                      <w:szCs w:val="22"/>
                    </w:rPr>
                    <w:t>De datum waarop de gemeente is ontstaan.</w:t>
                  </w:r>
                </w:p>
                <w:p w14:paraId="6F90FAE8" w14:textId="77777777" w:rsidR="00CD4563" w:rsidRPr="006255DB" w:rsidRDefault="00CD4563" w:rsidP="00CD4563">
                  <w:pPr>
                    <w:spacing w:line="240" w:lineRule="auto"/>
                    <w:contextualSpacing w:val="0"/>
                    <w:rPr>
                      <w:rFonts w:ascii="Times New Roman" w:hAnsi="Times New Roman"/>
                      <w:sz w:val="22"/>
                      <w:szCs w:val="22"/>
                    </w:rPr>
                  </w:pPr>
                </w:p>
              </w:tc>
              <w:tc>
                <w:tcPr>
                  <w:tcW w:w="493" w:type="pct"/>
                  <w:tcBorders>
                    <w:top w:val="nil"/>
                    <w:left w:val="nil"/>
                    <w:bottom w:val="nil"/>
                    <w:right w:val="nil"/>
                  </w:tcBorders>
                  <w:shd w:val="clear" w:color="auto" w:fill="D4ECFF" w:themeFill="accent3" w:themeFillTint="1A"/>
                </w:tcPr>
                <w:p w14:paraId="27F6986F"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lastRenderedPageBreak/>
                    <w:t>DATUM</w:t>
                  </w:r>
                </w:p>
              </w:tc>
              <w:tc>
                <w:tcPr>
                  <w:tcW w:w="493" w:type="pct"/>
                  <w:tcBorders>
                    <w:top w:val="nil"/>
                    <w:left w:val="nil"/>
                    <w:bottom w:val="nil"/>
                    <w:right w:val="nil"/>
                  </w:tcBorders>
                  <w:shd w:val="clear" w:color="auto" w:fill="D4ECFF" w:themeFill="accent3" w:themeFillTint="1A"/>
                </w:tcPr>
                <w:p w14:paraId="3A42A16F"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1</w:t>
                  </w:r>
                </w:p>
              </w:tc>
            </w:tr>
            <w:tr w:rsidR="00CD4563" w:rsidRPr="00502F05" w14:paraId="47E31988" w14:textId="77777777" w:rsidTr="00833280">
              <w:trPr>
                <w:tblCellSpacing w:w="15" w:type="dxa"/>
              </w:trPr>
              <w:tc>
                <w:tcPr>
                  <w:tcW w:w="246" w:type="pct"/>
                  <w:tcBorders>
                    <w:top w:val="nil"/>
                    <w:left w:val="nil"/>
                    <w:bottom w:val="nil"/>
                    <w:right w:val="nil"/>
                  </w:tcBorders>
                </w:tcPr>
                <w:p w14:paraId="5FC99B2F" w14:textId="77777777" w:rsidR="00CD4563" w:rsidRPr="006255DB" w:rsidRDefault="00CD4563" w:rsidP="00CD4563">
                  <w:pPr>
                    <w:spacing w:line="240" w:lineRule="auto"/>
                    <w:contextualSpacing w:val="0"/>
                    <w:rPr>
                      <w:rFonts w:ascii="Times New Roman" w:hAnsi="Times New Roman"/>
                      <w:sz w:val="22"/>
                      <w:szCs w:val="22"/>
                    </w:rPr>
                  </w:pPr>
                </w:p>
              </w:tc>
              <w:tc>
                <w:tcPr>
                  <w:tcW w:w="1232" w:type="pct"/>
                  <w:tcBorders>
                    <w:top w:val="nil"/>
                    <w:left w:val="nil"/>
                    <w:bottom w:val="nil"/>
                    <w:right w:val="nil"/>
                  </w:tcBorders>
                  <w:shd w:val="clear" w:color="auto" w:fill="D4ECFF" w:themeFill="accent3" w:themeFillTint="1A"/>
                </w:tcPr>
                <w:p w14:paraId="54533DBA" w14:textId="77777777" w:rsidR="00CD4563" w:rsidRPr="00502F05" w:rsidRDefault="00CD4563" w:rsidP="00CD4563">
                  <w:pPr>
                    <w:rPr>
                      <w:rFonts w:ascii="Times New Roman" w:hAnsi="Times New Roman"/>
                      <w:sz w:val="22"/>
                      <w:szCs w:val="22"/>
                    </w:rPr>
                  </w:pPr>
                  <w:r w:rsidRPr="00502F05">
                    <w:rPr>
                      <w:rFonts w:ascii="Times New Roman" w:hAnsi="Times New Roman"/>
                      <w:sz w:val="22"/>
                      <w:szCs w:val="22"/>
                    </w:rPr>
                    <w:t>Datum einde geldigheid gemeente</w:t>
                  </w:r>
                </w:p>
              </w:tc>
              <w:tc>
                <w:tcPr>
                  <w:tcW w:w="2464" w:type="pct"/>
                  <w:tcBorders>
                    <w:top w:val="nil"/>
                    <w:left w:val="nil"/>
                    <w:bottom w:val="nil"/>
                    <w:right w:val="nil"/>
                  </w:tcBorders>
                  <w:shd w:val="clear" w:color="auto" w:fill="D4ECFF" w:themeFill="accent3" w:themeFillTint="1A"/>
                </w:tcPr>
                <w:p w14:paraId="1873F8BE" w14:textId="77777777" w:rsidR="00CD4563" w:rsidRPr="00502F05" w:rsidRDefault="00CD4563" w:rsidP="00CD4563">
                  <w:pPr>
                    <w:autoSpaceDE w:val="0"/>
                    <w:autoSpaceDN w:val="0"/>
                    <w:adjustRightInd w:val="0"/>
                    <w:spacing w:after="1" w:line="240" w:lineRule="auto"/>
                    <w:contextualSpacing w:val="0"/>
                    <w:rPr>
                      <w:rFonts w:ascii="Times New Roman" w:hAnsi="Times New Roman"/>
                      <w:sz w:val="22"/>
                      <w:szCs w:val="22"/>
                    </w:rPr>
                  </w:pPr>
                  <w:r w:rsidRPr="00502F05">
                    <w:rPr>
                      <w:rFonts w:ascii="Times New Roman" w:hAnsi="Times New Roman"/>
                      <w:sz w:val="22"/>
                      <w:szCs w:val="22"/>
                    </w:rPr>
                    <w:t>De datum waarop de gemeente is opgeheven.</w:t>
                  </w:r>
                </w:p>
                <w:p w14:paraId="341A4147" w14:textId="77777777" w:rsidR="00CD4563" w:rsidRPr="006255DB" w:rsidRDefault="00CD4563" w:rsidP="00CD4563">
                  <w:pPr>
                    <w:spacing w:line="240" w:lineRule="auto"/>
                    <w:contextualSpacing w:val="0"/>
                    <w:rPr>
                      <w:rFonts w:ascii="Times New Roman" w:hAnsi="Times New Roman"/>
                      <w:sz w:val="22"/>
                      <w:szCs w:val="22"/>
                    </w:rPr>
                  </w:pPr>
                </w:p>
              </w:tc>
              <w:tc>
                <w:tcPr>
                  <w:tcW w:w="493" w:type="pct"/>
                  <w:tcBorders>
                    <w:top w:val="nil"/>
                    <w:left w:val="nil"/>
                    <w:bottom w:val="nil"/>
                    <w:right w:val="nil"/>
                  </w:tcBorders>
                  <w:shd w:val="clear" w:color="auto" w:fill="D4ECFF" w:themeFill="accent3" w:themeFillTint="1A"/>
                </w:tcPr>
                <w:p w14:paraId="6E4719BB"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DATUM</w:t>
                  </w:r>
                </w:p>
              </w:tc>
              <w:tc>
                <w:tcPr>
                  <w:tcW w:w="493" w:type="pct"/>
                  <w:tcBorders>
                    <w:top w:val="nil"/>
                    <w:left w:val="nil"/>
                    <w:bottom w:val="nil"/>
                    <w:right w:val="nil"/>
                  </w:tcBorders>
                  <w:shd w:val="clear" w:color="auto" w:fill="D4ECFF" w:themeFill="accent3" w:themeFillTint="1A"/>
                </w:tcPr>
                <w:p w14:paraId="38B30C13"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0 .. 1</w:t>
                  </w:r>
                </w:p>
              </w:tc>
            </w:tr>
          </w:tbl>
          <w:p w14:paraId="6E574E12" w14:textId="77777777" w:rsidR="00CD4563" w:rsidRDefault="00424C10"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p w14:paraId="6CDDCED2" w14:textId="265191EA" w:rsidR="00BE00B6" w:rsidRPr="00502F05" w:rsidRDefault="00BE00B6" w:rsidP="00424C10">
            <w:pPr>
              <w:spacing w:line="240" w:lineRule="auto"/>
              <w:ind w:left="720"/>
              <w:contextualSpacing w:val="0"/>
              <w:rPr>
                <w:rFonts w:ascii="Times New Roman" w:hAnsi="Times New Roman"/>
                <w:sz w:val="22"/>
                <w:szCs w:val="22"/>
              </w:rPr>
            </w:pPr>
          </w:p>
        </w:tc>
        <w:tc>
          <w:tcPr>
            <w:tcW w:w="379" w:type="pct"/>
            <w:tcBorders>
              <w:top w:val="nil"/>
              <w:left w:val="nil"/>
              <w:bottom w:val="nil"/>
              <w:right w:val="nil"/>
            </w:tcBorders>
          </w:tcPr>
          <w:p w14:paraId="14542F53"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41712C02" w14:textId="77777777" w:rsidTr="00CD4563">
        <w:trPr>
          <w:tblCellSpacing w:w="15" w:type="dxa"/>
        </w:trPr>
        <w:tc>
          <w:tcPr>
            <w:tcW w:w="4588" w:type="pct"/>
            <w:gridSpan w:val="4"/>
            <w:tcBorders>
              <w:top w:val="nil"/>
              <w:left w:val="nil"/>
              <w:bottom w:val="nil"/>
              <w:right w:val="nil"/>
            </w:tcBorders>
          </w:tcPr>
          <w:p w14:paraId="5D920128" w14:textId="77777777" w:rsidR="00CD4563" w:rsidRPr="006255DB" w:rsidRDefault="00CD4563" w:rsidP="00CD4563">
            <w:pPr>
              <w:spacing w:line="240" w:lineRule="auto"/>
              <w:contextualSpacing w:val="0"/>
              <w:rPr>
                <w:rFonts w:ascii="Times New Roman" w:hAnsi="Times New Roman"/>
                <w:b/>
                <w:bCs/>
                <w:sz w:val="22"/>
                <w:szCs w:val="22"/>
              </w:rPr>
            </w:pPr>
          </w:p>
        </w:tc>
        <w:tc>
          <w:tcPr>
            <w:tcW w:w="379" w:type="pct"/>
            <w:tcBorders>
              <w:top w:val="nil"/>
              <w:left w:val="nil"/>
              <w:bottom w:val="nil"/>
              <w:right w:val="nil"/>
            </w:tcBorders>
          </w:tcPr>
          <w:p w14:paraId="454349C0" w14:textId="77777777" w:rsidR="00CD4563" w:rsidRPr="006255DB" w:rsidRDefault="00CD4563" w:rsidP="00CD4563">
            <w:pPr>
              <w:spacing w:line="240" w:lineRule="auto"/>
              <w:contextualSpacing w:val="0"/>
              <w:rPr>
                <w:rFonts w:ascii="Times New Roman" w:hAnsi="Times New Roman"/>
                <w:sz w:val="22"/>
                <w:szCs w:val="22"/>
              </w:rPr>
            </w:pPr>
          </w:p>
        </w:tc>
      </w:tr>
    </w:tbl>
    <w:p w14:paraId="2DB219BA" w14:textId="77777777" w:rsidR="00CD4563" w:rsidRPr="00CD4563" w:rsidRDefault="00CD4563" w:rsidP="00CD4563">
      <w:pPr>
        <w:pStyle w:val="Kop2"/>
        <w:rPr>
          <w:rFonts w:ascii="Calibri" w:hAnsi="Calibri"/>
        </w:rPr>
      </w:pPr>
      <w:bookmarkStart w:id="51" w:name="global-global_d16507e7623"/>
      <w:bookmarkStart w:id="52" w:name="_Toc489351694"/>
      <w:bookmarkEnd w:id="51"/>
      <w:r w:rsidRPr="00CD4563">
        <w:rPr>
          <w:rFonts w:ascii="Calibri" w:hAnsi="Calibri"/>
        </w:rPr>
        <w:t>Objecttype GREMIUM</w:t>
      </w:r>
      <w:bookmarkEnd w:id="52"/>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29FF3882" w14:textId="77777777" w:rsidTr="00CD4563">
        <w:trPr>
          <w:tblCellSpacing w:w="15" w:type="dxa"/>
        </w:trPr>
        <w:tc>
          <w:tcPr>
            <w:tcW w:w="1489" w:type="pct"/>
            <w:tcBorders>
              <w:top w:val="nil"/>
              <w:left w:val="nil"/>
              <w:bottom w:val="nil"/>
              <w:right w:val="nil"/>
            </w:tcBorders>
            <w:hideMark/>
          </w:tcPr>
          <w:p w14:paraId="2491B59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04F0EEA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GREMIUM</w:t>
            </w:r>
          </w:p>
        </w:tc>
      </w:tr>
      <w:tr w:rsidR="00CD4563" w:rsidRPr="006255DB" w14:paraId="2412A62F" w14:textId="77777777" w:rsidTr="00CD4563">
        <w:trPr>
          <w:tblCellSpacing w:w="15" w:type="dxa"/>
        </w:trPr>
        <w:tc>
          <w:tcPr>
            <w:tcW w:w="1489" w:type="pct"/>
            <w:tcBorders>
              <w:top w:val="nil"/>
              <w:left w:val="nil"/>
              <w:bottom w:val="nil"/>
              <w:right w:val="nil"/>
            </w:tcBorders>
            <w:hideMark/>
          </w:tcPr>
          <w:p w14:paraId="3F27988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6D139A48" w14:textId="77777777" w:rsidR="00CD4563" w:rsidRPr="006255DB" w:rsidRDefault="0057169B" w:rsidP="00CD4563">
            <w:pPr>
              <w:spacing w:line="240" w:lineRule="auto"/>
              <w:contextualSpacing w:val="0"/>
              <w:rPr>
                <w:rFonts w:ascii="Times New Roman" w:hAnsi="Times New Roman"/>
                <w:sz w:val="22"/>
                <w:szCs w:val="22"/>
              </w:rPr>
            </w:pPr>
            <w:r w:rsidRPr="0057169B">
              <w:rPr>
                <w:rFonts w:ascii="Times New Roman" w:hAnsi="Times New Roman"/>
                <w:sz w:val="22"/>
                <w:szCs w:val="22"/>
              </w:rPr>
              <w:t>Popolo (Organization)</w:t>
            </w:r>
          </w:p>
        </w:tc>
      </w:tr>
      <w:tr w:rsidR="00CD4563" w:rsidRPr="006255DB" w14:paraId="5B90776B" w14:textId="77777777" w:rsidTr="00CD4563">
        <w:trPr>
          <w:tblCellSpacing w:w="15" w:type="dxa"/>
        </w:trPr>
        <w:tc>
          <w:tcPr>
            <w:tcW w:w="1489" w:type="pct"/>
            <w:tcBorders>
              <w:top w:val="nil"/>
              <w:left w:val="nil"/>
              <w:bottom w:val="nil"/>
              <w:right w:val="nil"/>
            </w:tcBorders>
            <w:hideMark/>
          </w:tcPr>
          <w:p w14:paraId="7A7E0D7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50D6CD5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bestuurlijk of adviserend orgaan van vertegenwoordigers zoals de gemeenteraad of een commissie van de gemeenteraad</w:t>
            </w:r>
          </w:p>
        </w:tc>
      </w:tr>
      <w:tr w:rsidR="00CD4563" w:rsidRPr="006255DB" w14:paraId="157EE2D3" w14:textId="77777777" w:rsidTr="00CD4563">
        <w:trPr>
          <w:tblCellSpacing w:w="15" w:type="dxa"/>
        </w:trPr>
        <w:tc>
          <w:tcPr>
            <w:tcW w:w="1489" w:type="pct"/>
            <w:tcBorders>
              <w:top w:val="nil"/>
              <w:left w:val="nil"/>
              <w:bottom w:val="nil"/>
              <w:right w:val="nil"/>
            </w:tcBorders>
            <w:hideMark/>
          </w:tcPr>
          <w:p w14:paraId="5042248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1480350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ORI</w:t>
            </w:r>
          </w:p>
        </w:tc>
      </w:tr>
      <w:tr w:rsidR="00CD4563" w:rsidRPr="006255DB" w14:paraId="5C70E6FB" w14:textId="77777777" w:rsidTr="00CD4563">
        <w:trPr>
          <w:tblCellSpacing w:w="15" w:type="dxa"/>
        </w:trPr>
        <w:tc>
          <w:tcPr>
            <w:tcW w:w="1489" w:type="pct"/>
            <w:tcBorders>
              <w:top w:val="nil"/>
              <w:left w:val="nil"/>
              <w:bottom w:val="nil"/>
              <w:right w:val="nil"/>
            </w:tcBorders>
            <w:hideMark/>
          </w:tcPr>
          <w:p w14:paraId="3FD0829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3D2F58DD"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37FCB390" w14:textId="77777777" w:rsidTr="00CD4563">
        <w:trPr>
          <w:tblCellSpacing w:w="15" w:type="dxa"/>
        </w:trPr>
        <w:tc>
          <w:tcPr>
            <w:tcW w:w="1489" w:type="pct"/>
            <w:tcBorders>
              <w:top w:val="nil"/>
              <w:left w:val="nil"/>
              <w:bottom w:val="nil"/>
              <w:right w:val="nil"/>
            </w:tcBorders>
            <w:hideMark/>
          </w:tcPr>
          <w:p w14:paraId="725A1D1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Unieke aanduiding</w:t>
            </w:r>
          </w:p>
        </w:tc>
        <w:tc>
          <w:tcPr>
            <w:tcW w:w="3475" w:type="pct"/>
            <w:tcBorders>
              <w:top w:val="nil"/>
              <w:left w:val="nil"/>
              <w:bottom w:val="nil"/>
              <w:right w:val="nil"/>
            </w:tcBorders>
            <w:hideMark/>
          </w:tcPr>
          <w:p w14:paraId="061A3F5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Naam overlegorgaan</w:t>
            </w:r>
          </w:p>
        </w:tc>
      </w:tr>
      <w:tr w:rsidR="00CD4563" w:rsidRPr="006255DB" w14:paraId="11FD38CF" w14:textId="77777777" w:rsidTr="00CD4563">
        <w:trPr>
          <w:tblCellSpacing w:w="15" w:type="dxa"/>
        </w:trPr>
        <w:tc>
          <w:tcPr>
            <w:tcW w:w="1489" w:type="pct"/>
            <w:tcBorders>
              <w:top w:val="nil"/>
              <w:left w:val="nil"/>
              <w:bottom w:val="nil"/>
              <w:right w:val="nil"/>
            </w:tcBorders>
            <w:hideMark/>
          </w:tcPr>
          <w:p w14:paraId="748175A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258C49F0"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50D832A8" w14:textId="77777777" w:rsidTr="00CD4563">
        <w:trPr>
          <w:tblCellSpacing w:w="15" w:type="dxa"/>
        </w:trPr>
        <w:tc>
          <w:tcPr>
            <w:tcW w:w="1489" w:type="pct"/>
            <w:tcBorders>
              <w:top w:val="nil"/>
              <w:left w:val="nil"/>
              <w:bottom w:val="nil"/>
              <w:right w:val="nil"/>
            </w:tcBorders>
            <w:hideMark/>
          </w:tcPr>
          <w:p w14:paraId="3A790EA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5133F203"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077C62B2" w14:textId="77777777" w:rsidTr="00CD4563">
        <w:trPr>
          <w:tblCellSpacing w:w="15" w:type="dxa"/>
        </w:trPr>
        <w:tc>
          <w:tcPr>
            <w:tcW w:w="1489" w:type="pct"/>
            <w:tcBorders>
              <w:top w:val="nil"/>
              <w:left w:val="nil"/>
              <w:bottom w:val="nil"/>
              <w:right w:val="nil"/>
            </w:tcBorders>
            <w:hideMark/>
          </w:tcPr>
          <w:p w14:paraId="111C418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0409CFF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49E2F4F8"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0798FCB0" w14:textId="77777777" w:rsidTr="00CD4563">
        <w:trPr>
          <w:tblCellSpacing w:w="15" w:type="dxa"/>
        </w:trPr>
        <w:tc>
          <w:tcPr>
            <w:tcW w:w="1500" w:type="pct"/>
            <w:tcBorders>
              <w:top w:val="nil"/>
              <w:left w:val="nil"/>
              <w:bottom w:val="nil"/>
              <w:right w:val="nil"/>
            </w:tcBorders>
            <w:hideMark/>
          </w:tcPr>
          <w:p w14:paraId="22DCB1A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1322A051"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49"/>
        <w:gridCol w:w="3113"/>
        <w:gridCol w:w="6212"/>
        <w:gridCol w:w="1332"/>
        <w:gridCol w:w="1270"/>
      </w:tblGrid>
      <w:tr w:rsidR="00CD4563" w:rsidRPr="006255DB" w14:paraId="3AC5BB74" w14:textId="77777777" w:rsidTr="00CD4563">
        <w:trPr>
          <w:tblCellSpacing w:w="15" w:type="dxa"/>
        </w:trPr>
        <w:tc>
          <w:tcPr>
            <w:tcW w:w="0" w:type="auto"/>
            <w:tcBorders>
              <w:top w:val="nil"/>
              <w:left w:val="nil"/>
              <w:bottom w:val="nil"/>
              <w:right w:val="nil"/>
            </w:tcBorders>
            <w:hideMark/>
          </w:tcPr>
          <w:p w14:paraId="326CF5A1"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1917EFC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4656EB1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0F8632A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2A52850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D47E61" w14:paraId="1C069159" w14:textId="77777777" w:rsidTr="00CD4563">
        <w:trPr>
          <w:tblCellSpacing w:w="15" w:type="dxa"/>
        </w:trPr>
        <w:tc>
          <w:tcPr>
            <w:tcW w:w="250" w:type="pct"/>
            <w:tcBorders>
              <w:top w:val="nil"/>
              <w:left w:val="nil"/>
              <w:bottom w:val="nil"/>
              <w:right w:val="nil"/>
            </w:tcBorders>
            <w:hideMark/>
          </w:tcPr>
          <w:p w14:paraId="4EB5122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13873BAA"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Naam overlegorgaan</w:t>
            </w:r>
          </w:p>
        </w:tc>
        <w:tc>
          <w:tcPr>
            <w:tcW w:w="2500" w:type="pct"/>
            <w:tcBorders>
              <w:top w:val="nil"/>
              <w:left w:val="nil"/>
              <w:bottom w:val="nil"/>
              <w:right w:val="nil"/>
            </w:tcBorders>
            <w:hideMark/>
          </w:tcPr>
          <w:p w14:paraId="4608B123"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De naam van het GREMIUM</w:t>
            </w:r>
          </w:p>
        </w:tc>
        <w:tc>
          <w:tcPr>
            <w:tcW w:w="500" w:type="pct"/>
            <w:tcBorders>
              <w:top w:val="nil"/>
              <w:left w:val="nil"/>
              <w:bottom w:val="nil"/>
              <w:right w:val="nil"/>
            </w:tcBorders>
            <w:hideMark/>
          </w:tcPr>
          <w:p w14:paraId="56807763"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AN100</w:t>
            </w:r>
          </w:p>
        </w:tc>
        <w:tc>
          <w:tcPr>
            <w:tcW w:w="500" w:type="pct"/>
            <w:tcBorders>
              <w:top w:val="nil"/>
              <w:left w:val="nil"/>
              <w:bottom w:val="nil"/>
              <w:right w:val="nil"/>
            </w:tcBorders>
            <w:hideMark/>
          </w:tcPr>
          <w:p w14:paraId="1970EB7B"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1</w:t>
            </w:r>
          </w:p>
        </w:tc>
      </w:tr>
      <w:tr w:rsidR="00CD4563" w:rsidRPr="006255DB" w14:paraId="5136169D" w14:textId="77777777" w:rsidTr="00CD4563">
        <w:trPr>
          <w:tblCellSpacing w:w="15" w:type="dxa"/>
        </w:trPr>
        <w:tc>
          <w:tcPr>
            <w:tcW w:w="250" w:type="pct"/>
            <w:tcBorders>
              <w:top w:val="nil"/>
              <w:left w:val="nil"/>
              <w:bottom w:val="nil"/>
              <w:right w:val="nil"/>
            </w:tcBorders>
            <w:hideMark/>
          </w:tcPr>
          <w:p w14:paraId="4302B7A2"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5A4B9372"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Gremiumsoort</w:t>
            </w:r>
          </w:p>
        </w:tc>
        <w:tc>
          <w:tcPr>
            <w:tcW w:w="2500" w:type="pct"/>
            <w:tcBorders>
              <w:top w:val="nil"/>
              <w:left w:val="nil"/>
              <w:bottom w:val="nil"/>
              <w:right w:val="nil"/>
            </w:tcBorders>
            <w:hideMark/>
          </w:tcPr>
          <w:p w14:paraId="20647533"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Geeft aan of een gremium een gemeenteraad is of een commissie van de ge</w:t>
            </w:r>
            <w:r w:rsidR="0057169B" w:rsidRPr="00D47E61">
              <w:rPr>
                <w:rFonts w:ascii="Times New Roman" w:hAnsi="Times New Roman"/>
                <w:sz w:val="22"/>
                <w:szCs w:val="22"/>
              </w:rPr>
              <w:t>meenteraad of het college B&amp;</w:t>
            </w:r>
            <w:r w:rsidRPr="00D47E61">
              <w:rPr>
                <w:rFonts w:ascii="Times New Roman" w:hAnsi="Times New Roman"/>
                <w:sz w:val="22"/>
                <w:szCs w:val="22"/>
              </w:rPr>
              <w:t>W</w:t>
            </w:r>
          </w:p>
        </w:tc>
        <w:tc>
          <w:tcPr>
            <w:tcW w:w="500" w:type="pct"/>
            <w:tcBorders>
              <w:top w:val="nil"/>
              <w:left w:val="nil"/>
              <w:bottom w:val="nil"/>
              <w:right w:val="nil"/>
            </w:tcBorders>
            <w:hideMark/>
          </w:tcPr>
          <w:p w14:paraId="48F0F7E0"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gremiumSoort</w:t>
            </w:r>
          </w:p>
        </w:tc>
        <w:tc>
          <w:tcPr>
            <w:tcW w:w="500" w:type="pct"/>
            <w:tcBorders>
              <w:top w:val="nil"/>
              <w:left w:val="nil"/>
              <w:bottom w:val="nil"/>
              <w:right w:val="nil"/>
            </w:tcBorders>
            <w:hideMark/>
          </w:tcPr>
          <w:p w14:paraId="5F6217C0"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bl>
    <w:p w14:paraId="230E5429"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07F34463" w14:textId="77777777" w:rsidTr="00CD4563">
        <w:trPr>
          <w:tblCellSpacing w:w="15" w:type="dxa"/>
        </w:trPr>
        <w:tc>
          <w:tcPr>
            <w:tcW w:w="1500" w:type="pct"/>
            <w:tcBorders>
              <w:top w:val="nil"/>
              <w:left w:val="nil"/>
              <w:bottom w:val="nil"/>
              <w:right w:val="nil"/>
            </w:tcBorders>
            <w:hideMark/>
          </w:tcPr>
          <w:p w14:paraId="77BF7B8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1A934922"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6255DB" w14:paraId="18E52C85" w14:textId="77777777" w:rsidTr="00CD4563">
        <w:trPr>
          <w:tblCellSpacing w:w="15" w:type="dxa"/>
        </w:trPr>
        <w:tc>
          <w:tcPr>
            <w:tcW w:w="0" w:type="auto"/>
            <w:tcBorders>
              <w:top w:val="nil"/>
              <w:left w:val="nil"/>
              <w:bottom w:val="nil"/>
              <w:right w:val="nil"/>
            </w:tcBorders>
            <w:hideMark/>
          </w:tcPr>
          <w:p w14:paraId="1F69558D"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2703BE8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55B1967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CD4563" w:rsidRPr="006255DB" w14:paraId="4460C8F4" w14:textId="77777777" w:rsidTr="00CD4563">
        <w:trPr>
          <w:tblCellSpacing w:w="15" w:type="dxa"/>
        </w:trPr>
        <w:tc>
          <w:tcPr>
            <w:tcW w:w="250" w:type="pct"/>
            <w:tcBorders>
              <w:top w:val="nil"/>
              <w:left w:val="nil"/>
              <w:bottom w:val="nil"/>
              <w:right w:val="nil"/>
            </w:tcBorders>
            <w:hideMark/>
          </w:tcPr>
          <w:p w14:paraId="2AE9980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5E79F060"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GREMIUM [ 1 ] houdt VERGADERING [ 0 .. * ]</w:t>
            </w:r>
          </w:p>
        </w:tc>
        <w:tc>
          <w:tcPr>
            <w:tcW w:w="2500" w:type="pct"/>
            <w:tcBorders>
              <w:top w:val="nil"/>
              <w:left w:val="nil"/>
              <w:bottom w:val="nil"/>
              <w:right w:val="nil"/>
            </w:tcBorders>
            <w:hideMark/>
          </w:tcPr>
          <w:p w14:paraId="070776A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het GREMIUM dat een VERGADERING houdt</w:t>
            </w:r>
          </w:p>
        </w:tc>
      </w:tr>
      <w:tr w:rsidR="00CD4563" w:rsidRPr="006255DB" w14:paraId="4B94C0FB" w14:textId="77777777" w:rsidTr="00CD4563">
        <w:trPr>
          <w:tblCellSpacing w:w="15" w:type="dxa"/>
        </w:trPr>
        <w:tc>
          <w:tcPr>
            <w:tcW w:w="250" w:type="pct"/>
            <w:tcBorders>
              <w:top w:val="nil"/>
              <w:left w:val="nil"/>
              <w:bottom w:val="nil"/>
              <w:right w:val="nil"/>
            </w:tcBorders>
            <w:hideMark/>
          </w:tcPr>
          <w:p w14:paraId="500A070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2BBBFE25"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GREMIUM [ 1 .. * ] behorend bij GEMEENTE [ 1 ]</w:t>
            </w:r>
          </w:p>
        </w:tc>
        <w:tc>
          <w:tcPr>
            <w:tcW w:w="2500" w:type="pct"/>
            <w:tcBorders>
              <w:top w:val="nil"/>
              <w:left w:val="nil"/>
              <w:bottom w:val="nil"/>
              <w:right w:val="nil"/>
            </w:tcBorders>
            <w:hideMark/>
          </w:tcPr>
          <w:p w14:paraId="6611952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GREMIUM behoort bij één GEMEENTE</w:t>
            </w:r>
          </w:p>
        </w:tc>
      </w:tr>
    </w:tbl>
    <w:p w14:paraId="24BC2AA9" w14:textId="77777777" w:rsidR="00CD4563" w:rsidRPr="00CD4563" w:rsidRDefault="00CD4563" w:rsidP="00CD4563">
      <w:pPr>
        <w:pStyle w:val="Kop2"/>
        <w:rPr>
          <w:rFonts w:ascii="Calibri" w:hAnsi="Calibri"/>
        </w:rPr>
      </w:pPr>
      <w:bookmarkStart w:id="53" w:name="global-global_d16507e8368"/>
      <w:bookmarkStart w:id="54" w:name="_Toc489351695"/>
      <w:bookmarkEnd w:id="53"/>
      <w:r w:rsidRPr="00CD4563">
        <w:rPr>
          <w:rFonts w:ascii="Calibri" w:hAnsi="Calibri"/>
        </w:rPr>
        <w:lastRenderedPageBreak/>
        <w:t>Objecttype</w:t>
      </w:r>
      <w:r w:rsidR="00D92DF7">
        <w:rPr>
          <w:rFonts w:ascii="Calibri" w:hAnsi="Calibri"/>
        </w:rPr>
        <w:t>_</w:t>
      </w:r>
      <w:r w:rsidR="00833280">
        <w:rPr>
          <w:rFonts w:ascii="Calibri" w:hAnsi="Calibri"/>
        </w:rPr>
        <w:t>proxy</w:t>
      </w:r>
      <w:r w:rsidRPr="00CD4563">
        <w:rPr>
          <w:rFonts w:ascii="Calibri" w:hAnsi="Calibri"/>
        </w:rPr>
        <w:t xml:space="preserve"> </w:t>
      </w:r>
      <w:r w:rsidR="00D92DF7">
        <w:rPr>
          <w:rFonts w:ascii="Calibri" w:hAnsi="Calibri"/>
        </w:rPr>
        <w:t>INFORMATIEOBJECT</w:t>
      </w:r>
      <w:bookmarkEnd w:id="54"/>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1A994D43" w14:textId="77777777" w:rsidTr="00CD4563">
        <w:trPr>
          <w:tblCellSpacing w:w="15" w:type="dxa"/>
        </w:trPr>
        <w:tc>
          <w:tcPr>
            <w:tcW w:w="1489" w:type="pct"/>
            <w:tcBorders>
              <w:top w:val="nil"/>
              <w:left w:val="nil"/>
              <w:bottom w:val="nil"/>
              <w:right w:val="nil"/>
            </w:tcBorders>
            <w:hideMark/>
          </w:tcPr>
          <w:p w14:paraId="61BD6830"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Naam</w:t>
            </w:r>
          </w:p>
        </w:tc>
        <w:tc>
          <w:tcPr>
            <w:tcW w:w="3475" w:type="pct"/>
            <w:tcBorders>
              <w:top w:val="nil"/>
              <w:left w:val="nil"/>
              <w:bottom w:val="nil"/>
              <w:right w:val="nil"/>
            </w:tcBorders>
            <w:hideMark/>
          </w:tcPr>
          <w:p w14:paraId="3A52EEA0" w14:textId="77777777" w:rsidR="00CD4563" w:rsidRPr="006255DB" w:rsidRDefault="00D92DF7" w:rsidP="00CD4563">
            <w:pPr>
              <w:spacing w:line="240" w:lineRule="auto"/>
              <w:contextualSpacing w:val="0"/>
              <w:rPr>
                <w:rFonts w:ascii="Times New Roman" w:hAnsi="Times New Roman"/>
                <w:sz w:val="22"/>
                <w:szCs w:val="22"/>
              </w:rPr>
            </w:pPr>
            <w:r w:rsidRPr="00D47E61">
              <w:rPr>
                <w:rFonts w:ascii="Times New Roman" w:hAnsi="Times New Roman"/>
                <w:sz w:val="22"/>
                <w:szCs w:val="22"/>
              </w:rPr>
              <w:t xml:space="preserve">INFORMATIEOBJECT </w:t>
            </w:r>
            <w:r w:rsidRPr="00D47E61">
              <w:rPr>
                <w:rFonts w:ascii="Times New Roman" w:hAnsi="Times New Roman"/>
                <w:sz w:val="22"/>
                <w:szCs w:val="22"/>
                <w:shd w:val="clear" w:color="auto" w:fill="D4ECFF" w:themeFill="accent3" w:themeFillTint="1A"/>
              </w:rPr>
              <w:t>(uit RGBZ</w:t>
            </w:r>
            <w:r w:rsidRPr="00D47E61">
              <w:rPr>
                <w:rFonts w:ascii="Times New Roman" w:hAnsi="Times New Roman"/>
                <w:sz w:val="22"/>
                <w:szCs w:val="22"/>
              </w:rPr>
              <w:t>)</w:t>
            </w:r>
          </w:p>
        </w:tc>
      </w:tr>
      <w:tr w:rsidR="00CD4563" w:rsidRPr="006255DB" w14:paraId="38A76E59" w14:textId="77777777" w:rsidTr="00833280">
        <w:trPr>
          <w:tblCellSpacing w:w="15" w:type="dxa"/>
        </w:trPr>
        <w:tc>
          <w:tcPr>
            <w:tcW w:w="1489" w:type="pct"/>
            <w:tcBorders>
              <w:top w:val="nil"/>
              <w:left w:val="nil"/>
              <w:bottom w:val="nil"/>
              <w:right w:val="nil"/>
            </w:tcBorders>
            <w:hideMark/>
          </w:tcPr>
          <w:p w14:paraId="0635D4B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shd w:val="clear" w:color="auto" w:fill="D4ECFF" w:themeFill="accent3" w:themeFillTint="1A"/>
            <w:hideMark/>
          </w:tcPr>
          <w:p w14:paraId="5A2E2DFF" w14:textId="77777777" w:rsidR="00CD4563" w:rsidRPr="006255DB" w:rsidRDefault="00E9321E" w:rsidP="00CD4563">
            <w:pPr>
              <w:spacing w:line="240" w:lineRule="auto"/>
              <w:contextualSpacing w:val="0"/>
              <w:rPr>
                <w:rFonts w:ascii="Times New Roman" w:hAnsi="Times New Roman"/>
                <w:sz w:val="22"/>
                <w:szCs w:val="22"/>
              </w:rPr>
            </w:pPr>
            <w:r w:rsidRPr="00E9321E">
              <w:rPr>
                <w:rFonts w:ascii="Times New Roman" w:hAnsi="Times New Roman"/>
                <w:sz w:val="22"/>
                <w:szCs w:val="22"/>
              </w:rPr>
              <w:t>Geheel van gegevens met een eigen identiteit ongeacht zijn vorm, met de bijbehorende metadata ontvangen of opgemaakt door een natuurlijke en/of rechtspersoon bij de uitvoering van taken, zijnde een ENKELVOUDIG INFORMATIEOBJECT of een SAMENGESTELD INFORMATIEOBJECT.</w:t>
            </w:r>
          </w:p>
        </w:tc>
      </w:tr>
      <w:tr w:rsidR="00CD4563" w:rsidRPr="006255DB" w14:paraId="39C7F82A" w14:textId="77777777" w:rsidTr="00CD4563">
        <w:trPr>
          <w:tblCellSpacing w:w="15" w:type="dxa"/>
        </w:trPr>
        <w:tc>
          <w:tcPr>
            <w:tcW w:w="1489" w:type="pct"/>
            <w:tcBorders>
              <w:top w:val="nil"/>
              <w:left w:val="nil"/>
              <w:bottom w:val="nil"/>
              <w:right w:val="nil"/>
            </w:tcBorders>
            <w:hideMark/>
          </w:tcPr>
          <w:p w14:paraId="0A41169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7E0C528D" w14:textId="77777777" w:rsidR="00CD4563" w:rsidRPr="006255DB" w:rsidRDefault="00CD4563" w:rsidP="00CD4563">
            <w:pPr>
              <w:spacing w:line="240" w:lineRule="auto"/>
              <w:contextualSpacing w:val="0"/>
              <w:rPr>
                <w:rFonts w:ascii="Times New Roman" w:hAnsi="Times New Roman"/>
                <w:sz w:val="22"/>
                <w:szCs w:val="22"/>
              </w:rPr>
            </w:pPr>
          </w:p>
        </w:tc>
      </w:tr>
    </w:tbl>
    <w:p w14:paraId="4788305C"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6CCCA916" w14:textId="77777777" w:rsidTr="00CD4563">
        <w:trPr>
          <w:tblCellSpacing w:w="15" w:type="dxa"/>
        </w:trPr>
        <w:tc>
          <w:tcPr>
            <w:tcW w:w="1500" w:type="pct"/>
            <w:tcBorders>
              <w:top w:val="nil"/>
              <w:left w:val="nil"/>
              <w:bottom w:val="nil"/>
              <w:right w:val="nil"/>
            </w:tcBorders>
            <w:hideMark/>
          </w:tcPr>
          <w:p w14:paraId="4EB40FB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027FB29F"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CD4563" w:rsidRPr="006255DB" w14:paraId="2AABA739" w14:textId="77777777" w:rsidTr="00CD4563">
        <w:trPr>
          <w:tblCellSpacing w:w="15" w:type="dxa"/>
        </w:trPr>
        <w:tc>
          <w:tcPr>
            <w:tcW w:w="0" w:type="auto"/>
            <w:tcBorders>
              <w:top w:val="nil"/>
              <w:left w:val="nil"/>
              <w:bottom w:val="nil"/>
              <w:right w:val="nil"/>
            </w:tcBorders>
            <w:hideMark/>
          </w:tcPr>
          <w:p w14:paraId="77F43A87"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6F7632C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2487A04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021D0B2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2F42A47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6255DB" w14:paraId="35CD9A0D" w14:textId="77777777" w:rsidTr="00833280">
        <w:trPr>
          <w:tblCellSpacing w:w="15" w:type="dxa"/>
        </w:trPr>
        <w:tc>
          <w:tcPr>
            <w:tcW w:w="250" w:type="pct"/>
            <w:tcBorders>
              <w:top w:val="nil"/>
              <w:left w:val="nil"/>
              <w:bottom w:val="nil"/>
              <w:right w:val="nil"/>
            </w:tcBorders>
            <w:hideMark/>
          </w:tcPr>
          <w:p w14:paraId="163AFF3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shd w:val="clear" w:color="auto" w:fill="D4ECFF" w:themeFill="accent3" w:themeFillTint="1A"/>
            <w:hideMark/>
          </w:tcPr>
          <w:p w14:paraId="705D9BB9" w14:textId="77777777" w:rsidR="00CD4563" w:rsidRPr="00993A56"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Informatieobjectidentificatie</w:t>
            </w:r>
          </w:p>
        </w:tc>
        <w:tc>
          <w:tcPr>
            <w:tcW w:w="2500" w:type="pct"/>
            <w:tcBorders>
              <w:top w:val="nil"/>
              <w:left w:val="nil"/>
              <w:bottom w:val="nil"/>
              <w:right w:val="nil"/>
            </w:tcBorders>
            <w:shd w:val="clear" w:color="auto" w:fill="D4ECFF" w:themeFill="accent3" w:themeFillTint="1A"/>
            <w:hideMark/>
          </w:tcPr>
          <w:p w14:paraId="522BF1A1" w14:textId="77777777" w:rsidR="00CD4563" w:rsidRPr="006255DB"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Een binnen een gegeven context ondubbelzinnige referentie naar het INFORMATIEOBJECT.</w:t>
            </w:r>
          </w:p>
        </w:tc>
        <w:tc>
          <w:tcPr>
            <w:tcW w:w="500" w:type="pct"/>
            <w:tcBorders>
              <w:top w:val="nil"/>
              <w:left w:val="nil"/>
              <w:bottom w:val="nil"/>
              <w:right w:val="nil"/>
            </w:tcBorders>
            <w:shd w:val="clear" w:color="auto" w:fill="D4ECFF" w:themeFill="accent3" w:themeFillTint="1A"/>
            <w:hideMark/>
          </w:tcPr>
          <w:p w14:paraId="7AE19D34" w14:textId="77777777" w:rsidR="00CD4563" w:rsidRPr="006255DB" w:rsidRDefault="00862E83" w:rsidP="00CD4563">
            <w:pPr>
              <w:spacing w:line="240" w:lineRule="auto"/>
              <w:contextualSpacing w:val="0"/>
              <w:rPr>
                <w:rFonts w:ascii="Times New Roman" w:hAnsi="Times New Roman"/>
                <w:sz w:val="22"/>
                <w:szCs w:val="22"/>
              </w:rPr>
            </w:pPr>
            <w:r>
              <w:rPr>
                <w:rFonts w:ascii="Times New Roman" w:hAnsi="Times New Roman"/>
                <w:sz w:val="22"/>
                <w:szCs w:val="22"/>
              </w:rPr>
              <w:t>AN40</w:t>
            </w:r>
          </w:p>
        </w:tc>
        <w:tc>
          <w:tcPr>
            <w:tcW w:w="500" w:type="pct"/>
            <w:tcBorders>
              <w:top w:val="nil"/>
              <w:left w:val="nil"/>
              <w:bottom w:val="nil"/>
              <w:right w:val="nil"/>
            </w:tcBorders>
            <w:shd w:val="clear" w:color="auto" w:fill="D4ECFF" w:themeFill="accent3" w:themeFillTint="1A"/>
            <w:hideMark/>
          </w:tcPr>
          <w:p w14:paraId="3C58CD6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78635D86" w14:textId="77777777" w:rsidTr="00833280">
        <w:trPr>
          <w:tblCellSpacing w:w="15" w:type="dxa"/>
        </w:trPr>
        <w:tc>
          <w:tcPr>
            <w:tcW w:w="250" w:type="pct"/>
            <w:tcBorders>
              <w:top w:val="nil"/>
              <w:left w:val="nil"/>
              <w:bottom w:val="nil"/>
              <w:right w:val="nil"/>
            </w:tcBorders>
            <w:hideMark/>
          </w:tcPr>
          <w:p w14:paraId="2B9BBB3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shd w:val="clear" w:color="auto" w:fill="D4ECFF" w:themeFill="accent3" w:themeFillTint="1A"/>
            <w:hideMark/>
          </w:tcPr>
          <w:p w14:paraId="106911CF" w14:textId="77777777" w:rsidR="00CD4563" w:rsidRPr="00993A56"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Bronorganisatie</w:t>
            </w:r>
          </w:p>
        </w:tc>
        <w:tc>
          <w:tcPr>
            <w:tcW w:w="2500" w:type="pct"/>
            <w:tcBorders>
              <w:top w:val="nil"/>
              <w:left w:val="nil"/>
              <w:bottom w:val="nil"/>
              <w:right w:val="nil"/>
            </w:tcBorders>
            <w:shd w:val="clear" w:color="auto" w:fill="D4ECFF" w:themeFill="accent3" w:themeFillTint="1A"/>
            <w:hideMark/>
          </w:tcPr>
          <w:p w14:paraId="29DCDEDC" w14:textId="77777777" w:rsidR="00CD4563" w:rsidRPr="006255DB"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 xml:space="preserve">Het RSIN van de Niet-natuurlijk persoon zijnde de organisatie die het informatieobject heeft gecreëerd of heeft ontvangen en als eerste in een samenwerkingsketen heeft vastgelegd. </w:t>
            </w:r>
          </w:p>
        </w:tc>
        <w:tc>
          <w:tcPr>
            <w:tcW w:w="500" w:type="pct"/>
            <w:tcBorders>
              <w:top w:val="nil"/>
              <w:left w:val="nil"/>
              <w:bottom w:val="nil"/>
              <w:right w:val="nil"/>
            </w:tcBorders>
            <w:shd w:val="clear" w:color="auto" w:fill="D4ECFF" w:themeFill="accent3" w:themeFillTint="1A"/>
            <w:hideMark/>
          </w:tcPr>
          <w:p w14:paraId="195E5B4A" w14:textId="77777777" w:rsidR="00CD4563" w:rsidRPr="006255DB" w:rsidRDefault="00862E83" w:rsidP="00CD4563">
            <w:pPr>
              <w:spacing w:line="240" w:lineRule="auto"/>
              <w:contextualSpacing w:val="0"/>
              <w:rPr>
                <w:rFonts w:ascii="Times New Roman" w:hAnsi="Times New Roman"/>
                <w:sz w:val="22"/>
                <w:szCs w:val="22"/>
              </w:rPr>
            </w:pPr>
            <w:r>
              <w:rPr>
                <w:rFonts w:ascii="Times New Roman" w:hAnsi="Times New Roman"/>
                <w:sz w:val="22"/>
                <w:szCs w:val="22"/>
              </w:rPr>
              <w:t>N9</w:t>
            </w:r>
          </w:p>
        </w:tc>
        <w:tc>
          <w:tcPr>
            <w:tcW w:w="500" w:type="pct"/>
            <w:tcBorders>
              <w:top w:val="nil"/>
              <w:left w:val="nil"/>
              <w:bottom w:val="nil"/>
              <w:right w:val="nil"/>
            </w:tcBorders>
            <w:shd w:val="clear" w:color="auto" w:fill="D4ECFF" w:themeFill="accent3" w:themeFillTint="1A"/>
            <w:hideMark/>
          </w:tcPr>
          <w:p w14:paraId="53E0F6A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2D6682E3" w14:textId="77777777" w:rsidTr="00833280">
        <w:trPr>
          <w:tblCellSpacing w:w="15" w:type="dxa"/>
        </w:trPr>
        <w:tc>
          <w:tcPr>
            <w:tcW w:w="250" w:type="pct"/>
            <w:tcBorders>
              <w:top w:val="nil"/>
              <w:left w:val="nil"/>
              <w:bottom w:val="nil"/>
              <w:right w:val="nil"/>
            </w:tcBorders>
            <w:hideMark/>
          </w:tcPr>
          <w:p w14:paraId="1707DD5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shd w:val="clear" w:color="auto" w:fill="D4ECFF" w:themeFill="accent3" w:themeFillTint="1A"/>
            <w:hideMark/>
          </w:tcPr>
          <w:p w14:paraId="23C3D9AE" w14:textId="77777777" w:rsidR="00CD4563" w:rsidRPr="00993A56"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Creatiedatum</w:t>
            </w:r>
          </w:p>
        </w:tc>
        <w:tc>
          <w:tcPr>
            <w:tcW w:w="2500" w:type="pct"/>
            <w:tcBorders>
              <w:top w:val="nil"/>
              <w:left w:val="nil"/>
              <w:bottom w:val="nil"/>
              <w:right w:val="nil"/>
            </w:tcBorders>
            <w:shd w:val="clear" w:color="auto" w:fill="D4ECFF" w:themeFill="accent3" w:themeFillTint="1A"/>
            <w:hideMark/>
          </w:tcPr>
          <w:p w14:paraId="2B82B816" w14:textId="77777777" w:rsidR="00CD4563" w:rsidRPr="006255DB"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Een datum of een gebeurtenis in de levenscyclus van het INFORMATIEOBJECT.</w:t>
            </w:r>
          </w:p>
        </w:tc>
        <w:tc>
          <w:tcPr>
            <w:tcW w:w="500" w:type="pct"/>
            <w:tcBorders>
              <w:top w:val="nil"/>
              <w:left w:val="nil"/>
              <w:bottom w:val="nil"/>
              <w:right w:val="nil"/>
            </w:tcBorders>
            <w:shd w:val="clear" w:color="auto" w:fill="D4ECFF" w:themeFill="accent3" w:themeFillTint="1A"/>
            <w:hideMark/>
          </w:tcPr>
          <w:p w14:paraId="50DCEF98" w14:textId="77777777" w:rsidR="00CD4563" w:rsidRPr="00862E83"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DATUM</w:t>
            </w:r>
          </w:p>
        </w:tc>
        <w:tc>
          <w:tcPr>
            <w:tcW w:w="500" w:type="pct"/>
            <w:tcBorders>
              <w:top w:val="nil"/>
              <w:left w:val="nil"/>
              <w:bottom w:val="nil"/>
              <w:right w:val="nil"/>
            </w:tcBorders>
            <w:shd w:val="clear" w:color="auto" w:fill="D4ECFF" w:themeFill="accent3" w:themeFillTint="1A"/>
            <w:hideMark/>
          </w:tcPr>
          <w:p w14:paraId="46E07E9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862E83" w:rsidRPr="006255DB" w14:paraId="344C91CB" w14:textId="77777777" w:rsidTr="00833280">
        <w:trPr>
          <w:tblCellSpacing w:w="15" w:type="dxa"/>
        </w:trPr>
        <w:tc>
          <w:tcPr>
            <w:tcW w:w="250" w:type="pct"/>
            <w:tcBorders>
              <w:top w:val="nil"/>
              <w:left w:val="nil"/>
              <w:bottom w:val="nil"/>
              <w:right w:val="nil"/>
            </w:tcBorders>
          </w:tcPr>
          <w:p w14:paraId="50B8123C" w14:textId="77777777" w:rsidR="00862E83" w:rsidRPr="006255DB" w:rsidRDefault="00862E83" w:rsidP="00CD4563">
            <w:pPr>
              <w:spacing w:line="240" w:lineRule="auto"/>
              <w:contextualSpacing w:val="0"/>
              <w:rPr>
                <w:rFonts w:ascii="Times New Roman" w:hAnsi="Times New Roman"/>
                <w:sz w:val="22"/>
                <w:szCs w:val="22"/>
              </w:rPr>
            </w:pPr>
          </w:p>
        </w:tc>
        <w:tc>
          <w:tcPr>
            <w:tcW w:w="1250" w:type="pct"/>
            <w:tcBorders>
              <w:top w:val="nil"/>
              <w:left w:val="nil"/>
              <w:bottom w:val="nil"/>
              <w:right w:val="nil"/>
            </w:tcBorders>
            <w:shd w:val="clear" w:color="auto" w:fill="D4ECFF" w:themeFill="accent3" w:themeFillTint="1A"/>
          </w:tcPr>
          <w:p w14:paraId="40A0647C" w14:textId="77777777" w:rsidR="00862E83" w:rsidRPr="00862E83"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Ontvangstdatum</w:t>
            </w:r>
          </w:p>
        </w:tc>
        <w:tc>
          <w:tcPr>
            <w:tcW w:w="2500" w:type="pct"/>
            <w:tcBorders>
              <w:top w:val="nil"/>
              <w:left w:val="nil"/>
              <w:bottom w:val="nil"/>
              <w:right w:val="nil"/>
            </w:tcBorders>
            <w:shd w:val="clear" w:color="auto" w:fill="D4ECFF" w:themeFill="accent3" w:themeFillTint="1A"/>
          </w:tcPr>
          <w:p w14:paraId="643BB6F8" w14:textId="77777777" w:rsidR="00862E83" w:rsidRPr="006255DB"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De datum waarop het INFORMATIEOBJECT ontvangen is.</w:t>
            </w:r>
          </w:p>
        </w:tc>
        <w:tc>
          <w:tcPr>
            <w:tcW w:w="500" w:type="pct"/>
            <w:tcBorders>
              <w:top w:val="nil"/>
              <w:left w:val="nil"/>
              <w:bottom w:val="nil"/>
              <w:right w:val="nil"/>
            </w:tcBorders>
            <w:shd w:val="clear" w:color="auto" w:fill="D4ECFF" w:themeFill="accent3" w:themeFillTint="1A"/>
          </w:tcPr>
          <w:p w14:paraId="61E744B3" w14:textId="77777777" w:rsidR="00862E83" w:rsidRPr="00862E83"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DATUM</w:t>
            </w:r>
          </w:p>
        </w:tc>
        <w:tc>
          <w:tcPr>
            <w:tcW w:w="500" w:type="pct"/>
            <w:tcBorders>
              <w:top w:val="nil"/>
              <w:left w:val="nil"/>
              <w:bottom w:val="nil"/>
              <w:right w:val="nil"/>
            </w:tcBorders>
            <w:shd w:val="clear" w:color="auto" w:fill="D4ECFF" w:themeFill="accent3" w:themeFillTint="1A"/>
          </w:tcPr>
          <w:p w14:paraId="0043637E" w14:textId="77777777" w:rsidR="00862E83" w:rsidRPr="006255DB" w:rsidRDefault="00862E8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862E83" w:rsidRPr="006255DB" w14:paraId="666E1CF9" w14:textId="77777777" w:rsidTr="00833280">
        <w:trPr>
          <w:tblCellSpacing w:w="15" w:type="dxa"/>
        </w:trPr>
        <w:tc>
          <w:tcPr>
            <w:tcW w:w="250" w:type="pct"/>
            <w:tcBorders>
              <w:top w:val="nil"/>
              <w:left w:val="nil"/>
              <w:bottom w:val="nil"/>
              <w:right w:val="nil"/>
            </w:tcBorders>
          </w:tcPr>
          <w:p w14:paraId="7881FB5A" w14:textId="77777777" w:rsidR="00862E83" w:rsidRPr="006255DB" w:rsidRDefault="00862E83" w:rsidP="00CD4563">
            <w:pPr>
              <w:spacing w:line="240" w:lineRule="auto"/>
              <w:contextualSpacing w:val="0"/>
              <w:rPr>
                <w:rFonts w:ascii="Times New Roman" w:hAnsi="Times New Roman"/>
                <w:sz w:val="22"/>
                <w:szCs w:val="22"/>
              </w:rPr>
            </w:pPr>
          </w:p>
        </w:tc>
        <w:tc>
          <w:tcPr>
            <w:tcW w:w="1250" w:type="pct"/>
            <w:tcBorders>
              <w:top w:val="nil"/>
              <w:left w:val="nil"/>
              <w:bottom w:val="nil"/>
              <w:right w:val="nil"/>
            </w:tcBorders>
            <w:shd w:val="clear" w:color="auto" w:fill="D4ECFF" w:themeFill="accent3" w:themeFillTint="1A"/>
          </w:tcPr>
          <w:p w14:paraId="2D94956C" w14:textId="77777777" w:rsidR="00862E83" w:rsidRPr="00862E83"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Afzender</w:t>
            </w:r>
          </w:p>
        </w:tc>
        <w:tc>
          <w:tcPr>
            <w:tcW w:w="2500" w:type="pct"/>
            <w:tcBorders>
              <w:top w:val="nil"/>
              <w:left w:val="nil"/>
              <w:bottom w:val="nil"/>
              <w:right w:val="nil"/>
            </w:tcBorders>
            <w:shd w:val="clear" w:color="auto" w:fill="D4ECFF" w:themeFill="accent3" w:themeFillTint="1A"/>
          </w:tcPr>
          <w:p w14:paraId="38350F1A" w14:textId="77777777" w:rsidR="00862E83" w:rsidRPr="006255DB"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De persoon of organisatie waarvan het informatieobject is ontvangen.</w:t>
            </w:r>
          </w:p>
        </w:tc>
        <w:tc>
          <w:tcPr>
            <w:tcW w:w="500" w:type="pct"/>
            <w:tcBorders>
              <w:top w:val="nil"/>
              <w:left w:val="nil"/>
              <w:bottom w:val="nil"/>
              <w:right w:val="nil"/>
            </w:tcBorders>
            <w:shd w:val="clear" w:color="auto" w:fill="D4ECFF" w:themeFill="accent3" w:themeFillTint="1A"/>
          </w:tcPr>
          <w:p w14:paraId="66911B21" w14:textId="77777777" w:rsidR="00862E83" w:rsidRPr="00862E83" w:rsidRDefault="00862E83" w:rsidP="00CD4563">
            <w:pPr>
              <w:spacing w:line="240" w:lineRule="auto"/>
              <w:contextualSpacing w:val="0"/>
              <w:rPr>
                <w:rFonts w:ascii="Times New Roman" w:hAnsi="Times New Roman"/>
                <w:sz w:val="22"/>
                <w:szCs w:val="22"/>
              </w:rPr>
            </w:pPr>
            <w:r>
              <w:rPr>
                <w:rFonts w:ascii="Times New Roman" w:hAnsi="Times New Roman"/>
                <w:sz w:val="22"/>
                <w:szCs w:val="22"/>
              </w:rPr>
              <w:t>AN200</w:t>
            </w:r>
          </w:p>
        </w:tc>
        <w:tc>
          <w:tcPr>
            <w:tcW w:w="500" w:type="pct"/>
            <w:tcBorders>
              <w:top w:val="nil"/>
              <w:left w:val="nil"/>
              <w:bottom w:val="nil"/>
              <w:right w:val="nil"/>
            </w:tcBorders>
            <w:shd w:val="clear" w:color="auto" w:fill="D4ECFF" w:themeFill="accent3" w:themeFillTint="1A"/>
          </w:tcPr>
          <w:p w14:paraId="67CAB427" w14:textId="77777777" w:rsidR="00862E83" w:rsidRPr="006255DB" w:rsidRDefault="00862E8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862E83" w:rsidRPr="006255DB" w14:paraId="5C089CCE" w14:textId="77777777" w:rsidTr="00833280">
        <w:trPr>
          <w:tblCellSpacing w:w="15" w:type="dxa"/>
        </w:trPr>
        <w:tc>
          <w:tcPr>
            <w:tcW w:w="250" w:type="pct"/>
            <w:tcBorders>
              <w:top w:val="nil"/>
              <w:left w:val="nil"/>
              <w:bottom w:val="nil"/>
              <w:right w:val="nil"/>
            </w:tcBorders>
          </w:tcPr>
          <w:p w14:paraId="295A705F" w14:textId="77777777" w:rsidR="00862E83" w:rsidRPr="006255DB" w:rsidRDefault="00862E83" w:rsidP="00CD4563">
            <w:pPr>
              <w:spacing w:line="240" w:lineRule="auto"/>
              <w:contextualSpacing w:val="0"/>
              <w:rPr>
                <w:rFonts w:ascii="Times New Roman" w:hAnsi="Times New Roman"/>
                <w:sz w:val="22"/>
                <w:szCs w:val="22"/>
              </w:rPr>
            </w:pPr>
          </w:p>
        </w:tc>
        <w:tc>
          <w:tcPr>
            <w:tcW w:w="1250" w:type="pct"/>
            <w:tcBorders>
              <w:top w:val="nil"/>
              <w:left w:val="nil"/>
              <w:bottom w:val="nil"/>
              <w:right w:val="nil"/>
            </w:tcBorders>
            <w:shd w:val="clear" w:color="auto" w:fill="D4ECFF" w:themeFill="accent3" w:themeFillTint="1A"/>
          </w:tcPr>
          <w:p w14:paraId="0D95C647" w14:textId="77777777" w:rsidR="00862E83" w:rsidRPr="00862E83"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Beschrijving</w:t>
            </w:r>
          </w:p>
        </w:tc>
        <w:tc>
          <w:tcPr>
            <w:tcW w:w="2500" w:type="pct"/>
            <w:tcBorders>
              <w:top w:val="nil"/>
              <w:left w:val="nil"/>
              <w:bottom w:val="nil"/>
              <w:right w:val="nil"/>
            </w:tcBorders>
            <w:shd w:val="clear" w:color="auto" w:fill="D4ECFF" w:themeFill="accent3" w:themeFillTint="1A"/>
          </w:tcPr>
          <w:p w14:paraId="45E45C7F" w14:textId="77777777" w:rsidR="00862E83" w:rsidRPr="006255DB"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Een generieke beschrijving van de inhoud van het INFORMATIEOBJECT.</w:t>
            </w:r>
          </w:p>
        </w:tc>
        <w:tc>
          <w:tcPr>
            <w:tcW w:w="500" w:type="pct"/>
            <w:tcBorders>
              <w:top w:val="nil"/>
              <w:left w:val="nil"/>
              <w:bottom w:val="nil"/>
              <w:right w:val="nil"/>
            </w:tcBorders>
            <w:shd w:val="clear" w:color="auto" w:fill="D4ECFF" w:themeFill="accent3" w:themeFillTint="1A"/>
          </w:tcPr>
          <w:p w14:paraId="64BD51A5" w14:textId="77777777" w:rsidR="00862E83" w:rsidRPr="00862E83" w:rsidRDefault="00862E83" w:rsidP="00CD4563">
            <w:pPr>
              <w:spacing w:line="240" w:lineRule="auto"/>
              <w:contextualSpacing w:val="0"/>
              <w:rPr>
                <w:rFonts w:ascii="Times New Roman" w:hAnsi="Times New Roman"/>
                <w:sz w:val="22"/>
                <w:szCs w:val="22"/>
              </w:rPr>
            </w:pPr>
            <w:r>
              <w:rPr>
                <w:rFonts w:ascii="Times New Roman" w:hAnsi="Times New Roman"/>
                <w:sz w:val="22"/>
                <w:szCs w:val="22"/>
              </w:rPr>
              <w:t>AN1000</w:t>
            </w:r>
          </w:p>
        </w:tc>
        <w:tc>
          <w:tcPr>
            <w:tcW w:w="500" w:type="pct"/>
            <w:tcBorders>
              <w:top w:val="nil"/>
              <w:left w:val="nil"/>
              <w:bottom w:val="nil"/>
              <w:right w:val="nil"/>
            </w:tcBorders>
            <w:shd w:val="clear" w:color="auto" w:fill="D4ECFF" w:themeFill="accent3" w:themeFillTint="1A"/>
          </w:tcPr>
          <w:p w14:paraId="4DF21B28" w14:textId="77777777" w:rsidR="00862E83" w:rsidRPr="006255DB" w:rsidRDefault="00862E8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862E83" w:rsidRPr="006255DB" w14:paraId="7CDF0481" w14:textId="77777777" w:rsidTr="00833280">
        <w:trPr>
          <w:tblCellSpacing w:w="15" w:type="dxa"/>
        </w:trPr>
        <w:tc>
          <w:tcPr>
            <w:tcW w:w="250" w:type="pct"/>
            <w:tcBorders>
              <w:top w:val="nil"/>
              <w:left w:val="nil"/>
              <w:bottom w:val="nil"/>
              <w:right w:val="nil"/>
            </w:tcBorders>
          </w:tcPr>
          <w:p w14:paraId="51746B6B" w14:textId="77777777" w:rsidR="00862E83" w:rsidRPr="006255DB" w:rsidRDefault="00862E83" w:rsidP="00CD4563">
            <w:pPr>
              <w:spacing w:line="240" w:lineRule="auto"/>
              <w:contextualSpacing w:val="0"/>
              <w:rPr>
                <w:rFonts w:ascii="Times New Roman" w:hAnsi="Times New Roman"/>
                <w:sz w:val="22"/>
                <w:szCs w:val="22"/>
              </w:rPr>
            </w:pPr>
          </w:p>
        </w:tc>
        <w:tc>
          <w:tcPr>
            <w:tcW w:w="1250" w:type="pct"/>
            <w:tcBorders>
              <w:top w:val="nil"/>
              <w:left w:val="nil"/>
              <w:bottom w:val="nil"/>
              <w:right w:val="nil"/>
            </w:tcBorders>
            <w:shd w:val="clear" w:color="auto" w:fill="D4ECFF" w:themeFill="accent3" w:themeFillTint="1A"/>
          </w:tcPr>
          <w:p w14:paraId="7A49C6E0" w14:textId="77777777" w:rsidR="00862E83" w:rsidRPr="00862E83"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Status</w:t>
            </w:r>
          </w:p>
        </w:tc>
        <w:tc>
          <w:tcPr>
            <w:tcW w:w="2500" w:type="pct"/>
            <w:tcBorders>
              <w:top w:val="nil"/>
              <w:left w:val="nil"/>
              <w:bottom w:val="nil"/>
              <w:right w:val="nil"/>
            </w:tcBorders>
            <w:shd w:val="clear" w:color="auto" w:fill="D4ECFF" w:themeFill="accent3" w:themeFillTint="1A"/>
          </w:tcPr>
          <w:p w14:paraId="7B5F8BDD" w14:textId="77777777" w:rsidR="00862E83" w:rsidRPr="006255DB" w:rsidRDefault="003177FD" w:rsidP="00CD4563">
            <w:pPr>
              <w:spacing w:line="240" w:lineRule="auto"/>
              <w:contextualSpacing w:val="0"/>
              <w:rPr>
                <w:rFonts w:ascii="Times New Roman" w:hAnsi="Times New Roman"/>
                <w:sz w:val="22"/>
                <w:szCs w:val="22"/>
              </w:rPr>
            </w:pPr>
            <w:r w:rsidRPr="003177FD">
              <w:rPr>
                <w:rFonts w:ascii="Times New Roman" w:hAnsi="Times New Roman"/>
                <w:sz w:val="22"/>
                <w:szCs w:val="22"/>
              </w:rPr>
              <w:t>Aanduiding van de stand van zaken van een INFORMATIEOBJECT</w:t>
            </w:r>
          </w:p>
        </w:tc>
        <w:tc>
          <w:tcPr>
            <w:tcW w:w="500" w:type="pct"/>
            <w:tcBorders>
              <w:top w:val="nil"/>
              <w:left w:val="nil"/>
              <w:bottom w:val="nil"/>
              <w:right w:val="nil"/>
            </w:tcBorders>
            <w:shd w:val="clear" w:color="auto" w:fill="D4ECFF" w:themeFill="accent3" w:themeFillTint="1A"/>
          </w:tcPr>
          <w:p w14:paraId="1B858D4E" w14:textId="77777777" w:rsidR="00862E83" w:rsidRPr="00862E83" w:rsidRDefault="003177FD" w:rsidP="00CD4563">
            <w:pPr>
              <w:spacing w:line="240" w:lineRule="auto"/>
              <w:contextualSpacing w:val="0"/>
              <w:rPr>
                <w:rFonts w:ascii="Times New Roman" w:hAnsi="Times New Roman"/>
                <w:sz w:val="22"/>
                <w:szCs w:val="22"/>
              </w:rPr>
            </w:pPr>
            <w:r>
              <w:rPr>
                <w:rFonts w:ascii="Times New Roman" w:hAnsi="Times New Roman"/>
                <w:sz w:val="22"/>
                <w:szCs w:val="22"/>
              </w:rPr>
              <w:t>status</w:t>
            </w:r>
          </w:p>
        </w:tc>
        <w:tc>
          <w:tcPr>
            <w:tcW w:w="500" w:type="pct"/>
            <w:tcBorders>
              <w:top w:val="nil"/>
              <w:left w:val="nil"/>
              <w:bottom w:val="nil"/>
              <w:right w:val="nil"/>
            </w:tcBorders>
            <w:shd w:val="clear" w:color="auto" w:fill="D4ECFF" w:themeFill="accent3" w:themeFillTint="1A"/>
          </w:tcPr>
          <w:p w14:paraId="6D8AB217" w14:textId="77777777" w:rsidR="00862E83" w:rsidRPr="006255DB" w:rsidRDefault="003177FD"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862E83" w:rsidRPr="006255DB" w14:paraId="0E114199" w14:textId="77777777" w:rsidTr="00833280">
        <w:trPr>
          <w:tblCellSpacing w:w="15" w:type="dxa"/>
        </w:trPr>
        <w:tc>
          <w:tcPr>
            <w:tcW w:w="250" w:type="pct"/>
            <w:tcBorders>
              <w:top w:val="nil"/>
              <w:left w:val="nil"/>
              <w:bottom w:val="nil"/>
              <w:right w:val="nil"/>
            </w:tcBorders>
          </w:tcPr>
          <w:p w14:paraId="12BCB54A" w14:textId="77777777" w:rsidR="00862E83" w:rsidRPr="006255DB" w:rsidRDefault="00862E83" w:rsidP="00CD4563">
            <w:pPr>
              <w:spacing w:line="240" w:lineRule="auto"/>
              <w:contextualSpacing w:val="0"/>
              <w:rPr>
                <w:rFonts w:ascii="Times New Roman" w:hAnsi="Times New Roman"/>
                <w:sz w:val="22"/>
                <w:szCs w:val="22"/>
              </w:rPr>
            </w:pPr>
          </w:p>
        </w:tc>
        <w:tc>
          <w:tcPr>
            <w:tcW w:w="1250" w:type="pct"/>
            <w:tcBorders>
              <w:top w:val="nil"/>
              <w:left w:val="nil"/>
              <w:bottom w:val="nil"/>
              <w:right w:val="nil"/>
            </w:tcBorders>
            <w:shd w:val="clear" w:color="auto" w:fill="D4ECFF" w:themeFill="accent3" w:themeFillTint="1A"/>
          </w:tcPr>
          <w:p w14:paraId="6C838510" w14:textId="77777777" w:rsidR="00862E83" w:rsidRPr="00862E83"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Archiefactiedatum</w:t>
            </w:r>
          </w:p>
        </w:tc>
        <w:tc>
          <w:tcPr>
            <w:tcW w:w="2500" w:type="pct"/>
            <w:tcBorders>
              <w:top w:val="nil"/>
              <w:left w:val="nil"/>
              <w:bottom w:val="nil"/>
              <w:right w:val="nil"/>
            </w:tcBorders>
            <w:shd w:val="clear" w:color="auto" w:fill="D4ECFF" w:themeFill="accent3" w:themeFillTint="1A"/>
          </w:tcPr>
          <w:p w14:paraId="0C94A4F6" w14:textId="77777777" w:rsidR="00862E83" w:rsidRPr="006255DB" w:rsidRDefault="003177FD" w:rsidP="00CD4563">
            <w:pPr>
              <w:spacing w:line="240" w:lineRule="auto"/>
              <w:contextualSpacing w:val="0"/>
              <w:rPr>
                <w:rFonts w:ascii="Times New Roman" w:hAnsi="Times New Roman"/>
                <w:sz w:val="22"/>
                <w:szCs w:val="22"/>
              </w:rPr>
            </w:pPr>
            <w:r w:rsidRPr="003177FD">
              <w:rPr>
                <w:rFonts w:ascii="Times New Roman" w:hAnsi="Times New Roman"/>
                <w:sz w:val="22"/>
                <w:szCs w:val="22"/>
              </w:rPr>
              <w:t>De datum waarop het gearchiveerde INFORMATIEOBJECT vernietigd moet worden dan wel overgebracht moet worden naar een archiefbewaarplaats.</w:t>
            </w:r>
          </w:p>
        </w:tc>
        <w:tc>
          <w:tcPr>
            <w:tcW w:w="500" w:type="pct"/>
            <w:tcBorders>
              <w:top w:val="nil"/>
              <w:left w:val="nil"/>
              <w:bottom w:val="nil"/>
              <w:right w:val="nil"/>
            </w:tcBorders>
            <w:shd w:val="clear" w:color="auto" w:fill="D4ECFF" w:themeFill="accent3" w:themeFillTint="1A"/>
          </w:tcPr>
          <w:p w14:paraId="3D892571" w14:textId="77777777" w:rsidR="00862E83" w:rsidRPr="00862E83" w:rsidRDefault="003177FD" w:rsidP="00CD4563">
            <w:pPr>
              <w:spacing w:line="240" w:lineRule="auto"/>
              <w:contextualSpacing w:val="0"/>
              <w:rPr>
                <w:rFonts w:ascii="Times New Roman" w:hAnsi="Times New Roman"/>
                <w:sz w:val="22"/>
                <w:szCs w:val="22"/>
              </w:rPr>
            </w:pPr>
            <w:r>
              <w:rPr>
                <w:rFonts w:ascii="Times New Roman" w:hAnsi="Times New Roman"/>
                <w:sz w:val="22"/>
                <w:szCs w:val="22"/>
              </w:rPr>
              <w:t>DATUM</w:t>
            </w:r>
          </w:p>
        </w:tc>
        <w:tc>
          <w:tcPr>
            <w:tcW w:w="500" w:type="pct"/>
            <w:tcBorders>
              <w:top w:val="nil"/>
              <w:left w:val="nil"/>
              <w:bottom w:val="nil"/>
              <w:right w:val="nil"/>
            </w:tcBorders>
            <w:shd w:val="clear" w:color="auto" w:fill="D4ECFF" w:themeFill="accent3" w:themeFillTint="1A"/>
          </w:tcPr>
          <w:p w14:paraId="516E431B" w14:textId="77777777" w:rsidR="00862E83" w:rsidRPr="006255DB" w:rsidRDefault="003177FD"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862E83" w:rsidRPr="006255DB" w14:paraId="12605EA7" w14:textId="77777777" w:rsidTr="00833280">
        <w:trPr>
          <w:tblCellSpacing w:w="15" w:type="dxa"/>
        </w:trPr>
        <w:tc>
          <w:tcPr>
            <w:tcW w:w="250" w:type="pct"/>
            <w:tcBorders>
              <w:top w:val="nil"/>
              <w:left w:val="nil"/>
              <w:bottom w:val="nil"/>
              <w:right w:val="nil"/>
            </w:tcBorders>
          </w:tcPr>
          <w:p w14:paraId="470E3571" w14:textId="77777777" w:rsidR="00862E83" w:rsidRPr="006255DB" w:rsidRDefault="00862E83" w:rsidP="00CD4563">
            <w:pPr>
              <w:spacing w:line="240" w:lineRule="auto"/>
              <w:contextualSpacing w:val="0"/>
              <w:rPr>
                <w:rFonts w:ascii="Times New Roman" w:hAnsi="Times New Roman"/>
                <w:sz w:val="22"/>
                <w:szCs w:val="22"/>
              </w:rPr>
            </w:pPr>
          </w:p>
        </w:tc>
        <w:tc>
          <w:tcPr>
            <w:tcW w:w="1250" w:type="pct"/>
            <w:tcBorders>
              <w:top w:val="nil"/>
              <w:left w:val="nil"/>
              <w:bottom w:val="nil"/>
              <w:right w:val="nil"/>
            </w:tcBorders>
            <w:shd w:val="clear" w:color="auto" w:fill="D4ECFF" w:themeFill="accent3" w:themeFillTint="1A"/>
          </w:tcPr>
          <w:p w14:paraId="072505FF" w14:textId="77777777" w:rsidR="00862E83" w:rsidRPr="00862E83"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Archiefnominatie</w:t>
            </w:r>
          </w:p>
        </w:tc>
        <w:tc>
          <w:tcPr>
            <w:tcW w:w="2500" w:type="pct"/>
            <w:tcBorders>
              <w:top w:val="nil"/>
              <w:left w:val="nil"/>
              <w:bottom w:val="nil"/>
              <w:right w:val="nil"/>
            </w:tcBorders>
            <w:shd w:val="clear" w:color="auto" w:fill="D4ECFF" w:themeFill="accent3" w:themeFillTint="1A"/>
          </w:tcPr>
          <w:p w14:paraId="3263C83A" w14:textId="77777777" w:rsidR="00862E83" w:rsidRPr="006255DB" w:rsidRDefault="003177FD" w:rsidP="00CD4563">
            <w:pPr>
              <w:spacing w:line="240" w:lineRule="auto"/>
              <w:contextualSpacing w:val="0"/>
              <w:rPr>
                <w:rFonts w:ascii="Times New Roman" w:hAnsi="Times New Roman"/>
                <w:sz w:val="22"/>
                <w:szCs w:val="22"/>
              </w:rPr>
            </w:pPr>
            <w:r w:rsidRPr="003177FD">
              <w:rPr>
                <w:rFonts w:ascii="Times New Roman" w:hAnsi="Times New Roman"/>
                <w:sz w:val="22"/>
                <w:szCs w:val="22"/>
              </w:rPr>
              <w:t>Aanduiding of het INFORMATIEOBJECT blijvend bewaard of na een bepaalde termijn vernietigd moet worden.</w:t>
            </w:r>
          </w:p>
        </w:tc>
        <w:tc>
          <w:tcPr>
            <w:tcW w:w="500" w:type="pct"/>
            <w:tcBorders>
              <w:top w:val="nil"/>
              <w:left w:val="nil"/>
              <w:bottom w:val="nil"/>
              <w:right w:val="nil"/>
            </w:tcBorders>
            <w:shd w:val="clear" w:color="auto" w:fill="D4ECFF" w:themeFill="accent3" w:themeFillTint="1A"/>
          </w:tcPr>
          <w:p w14:paraId="39052293" w14:textId="77777777" w:rsidR="00862E83" w:rsidRPr="00862E83" w:rsidRDefault="003177FD" w:rsidP="00CD4563">
            <w:pPr>
              <w:spacing w:line="240" w:lineRule="auto"/>
              <w:contextualSpacing w:val="0"/>
              <w:rPr>
                <w:rFonts w:ascii="Times New Roman" w:hAnsi="Times New Roman"/>
                <w:sz w:val="22"/>
                <w:szCs w:val="22"/>
              </w:rPr>
            </w:pPr>
            <w:r>
              <w:rPr>
                <w:rFonts w:ascii="Times New Roman" w:hAnsi="Times New Roman"/>
                <w:sz w:val="22"/>
                <w:szCs w:val="22"/>
              </w:rPr>
              <w:t>AN16</w:t>
            </w:r>
          </w:p>
        </w:tc>
        <w:tc>
          <w:tcPr>
            <w:tcW w:w="500" w:type="pct"/>
            <w:tcBorders>
              <w:top w:val="nil"/>
              <w:left w:val="nil"/>
              <w:bottom w:val="nil"/>
              <w:right w:val="nil"/>
            </w:tcBorders>
            <w:shd w:val="clear" w:color="auto" w:fill="D4ECFF" w:themeFill="accent3" w:themeFillTint="1A"/>
          </w:tcPr>
          <w:p w14:paraId="150C4283" w14:textId="77777777" w:rsidR="00862E83" w:rsidRPr="006255DB" w:rsidRDefault="003177FD"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862E83" w:rsidRPr="006255DB" w14:paraId="5829B108" w14:textId="77777777" w:rsidTr="00833280">
        <w:trPr>
          <w:tblCellSpacing w:w="15" w:type="dxa"/>
        </w:trPr>
        <w:tc>
          <w:tcPr>
            <w:tcW w:w="250" w:type="pct"/>
            <w:tcBorders>
              <w:top w:val="nil"/>
              <w:left w:val="nil"/>
              <w:bottom w:val="nil"/>
              <w:right w:val="nil"/>
            </w:tcBorders>
          </w:tcPr>
          <w:p w14:paraId="161BF5F3" w14:textId="77777777" w:rsidR="00862E83" w:rsidRPr="006255DB" w:rsidRDefault="00862E83" w:rsidP="00CD4563">
            <w:pPr>
              <w:spacing w:line="240" w:lineRule="auto"/>
              <w:contextualSpacing w:val="0"/>
              <w:rPr>
                <w:rFonts w:ascii="Times New Roman" w:hAnsi="Times New Roman"/>
                <w:sz w:val="22"/>
                <w:szCs w:val="22"/>
              </w:rPr>
            </w:pPr>
          </w:p>
        </w:tc>
        <w:tc>
          <w:tcPr>
            <w:tcW w:w="1250" w:type="pct"/>
            <w:tcBorders>
              <w:top w:val="nil"/>
              <w:left w:val="nil"/>
              <w:bottom w:val="nil"/>
              <w:right w:val="nil"/>
            </w:tcBorders>
            <w:shd w:val="clear" w:color="auto" w:fill="D4ECFF" w:themeFill="accent3" w:themeFillTint="1A"/>
          </w:tcPr>
          <w:p w14:paraId="49B7377B" w14:textId="77777777" w:rsidR="00862E83" w:rsidRPr="00862E83" w:rsidRDefault="00862E83" w:rsidP="00CD4563">
            <w:pPr>
              <w:spacing w:line="240" w:lineRule="auto"/>
              <w:contextualSpacing w:val="0"/>
              <w:rPr>
                <w:rFonts w:ascii="Times New Roman" w:hAnsi="Times New Roman"/>
                <w:sz w:val="22"/>
                <w:szCs w:val="22"/>
              </w:rPr>
            </w:pPr>
            <w:r w:rsidRPr="00862E83">
              <w:rPr>
                <w:rFonts w:ascii="Times New Roman" w:hAnsi="Times New Roman"/>
                <w:sz w:val="22"/>
                <w:szCs w:val="22"/>
              </w:rPr>
              <w:t>Verschijningsvorm</w:t>
            </w:r>
          </w:p>
        </w:tc>
        <w:tc>
          <w:tcPr>
            <w:tcW w:w="2500" w:type="pct"/>
            <w:tcBorders>
              <w:top w:val="nil"/>
              <w:left w:val="nil"/>
              <w:bottom w:val="nil"/>
              <w:right w:val="nil"/>
            </w:tcBorders>
            <w:shd w:val="clear" w:color="auto" w:fill="D4ECFF" w:themeFill="accent3" w:themeFillTint="1A"/>
          </w:tcPr>
          <w:p w14:paraId="14D8391C" w14:textId="77777777" w:rsidR="00862E83" w:rsidRPr="006255DB" w:rsidRDefault="003177FD" w:rsidP="00CD4563">
            <w:pPr>
              <w:spacing w:line="240" w:lineRule="auto"/>
              <w:contextualSpacing w:val="0"/>
              <w:rPr>
                <w:rFonts w:ascii="Times New Roman" w:hAnsi="Times New Roman"/>
                <w:sz w:val="22"/>
                <w:szCs w:val="22"/>
              </w:rPr>
            </w:pPr>
            <w:r w:rsidRPr="003177FD">
              <w:rPr>
                <w:rFonts w:ascii="Times New Roman" w:hAnsi="Times New Roman"/>
                <w:sz w:val="22"/>
                <w:szCs w:val="22"/>
              </w:rPr>
              <w:t>De essentiële opmaakaspecten van een INFORMATIEOBJECT.</w:t>
            </w:r>
          </w:p>
        </w:tc>
        <w:tc>
          <w:tcPr>
            <w:tcW w:w="500" w:type="pct"/>
            <w:tcBorders>
              <w:top w:val="nil"/>
              <w:left w:val="nil"/>
              <w:bottom w:val="nil"/>
              <w:right w:val="nil"/>
            </w:tcBorders>
            <w:shd w:val="clear" w:color="auto" w:fill="D4ECFF" w:themeFill="accent3" w:themeFillTint="1A"/>
          </w:tcPr>
          <w:p w14:paraId="4613AF54" w14:textId="77777777" w:rsidR="00862E83" w:rsidRPr="00862E83" w:rsidRDefault="003177FD" w:rsidP="00CD4563">
            <w:pPr>
              <w:spacing w:line="240" w:lineRule="auto"/>
              <w:contextualSpacing w:val="0"/>
              <w:rPr>
                <w:rFonts w:ascii="Times New Roman" w:hAnsi="Times New Roman"/>
                <w:sz w:val="22"/>
                <w:szCs w:val="22"/>
              </w:rPr>
            </w:pPr>
            <w:r>
              <w:rPr>
                <w:rFonts w:ascii="Times New Roman" w:hAnsi="Times New Roman"/>
                <w:sz w:val="22"/>
                <w:szCs w:val="22"/>
              </w:rPr>
              <w:t>AN</w:t>
            </w:r>
          </w:p>
        </w:tc>
        <w:tc>
          <w:tcPr>
            <w:tcW w:w="500" w:type="pct"/>
            <w:tcBorders>
              <w:top w:val="nil"/>
              <w:left w:val="nil"/>
              <w:bottom w:val="nil"/>
              <w:right w:val="nil"/>
            </w:tcBorders>
            <w:shd w:val="clear" w:color="auto" w:fill="D4ECFF" w:themeFill="accent3" w:themeFillTint="1A"/>
          </w:tcPr>
          <w:p w14:paraId="7C3A0047" w14:textId="77777777" w:rsidR="00862E83" w:rsidRPr="006255DB" w:rsidRDefault="003177FD"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bl>
    <w:p w14:paraId="527968E1" w14:textId="77777777" w:rsidR="00CD4563" w:rsidRDefault="00CD4563" w:rsidP="00CD4563">
      <w:pPr>
        <w:spacing w:line="240" w:lineRule="auto"/>
        <w:contextualSpacing w:val="0"/>
        <w:rPr>
          <w:rFonts w:ascii="Calibri" w:hAnsi="Calibri" w:cs="Calibri"/>
          <w:sz w:val="22"/>
          <w:szCs w:val="22"/>
        </w:rPr>
      </w:pPr>
    </w:p>
    <w:p w14:paraId="626E94C0" w14:textId="77777777" w:rsidR="00C506FB" w:rsidRDefault="00C506FB" w:rsidP="00CD4563">
      <w:pPr>
        <w:spacing w:line="240" w:lineRule="auto"/>
        <w:contextualSpacing w:val="0"/>
        <w:rPr>
          <w:rFonts w:ascii="Calibri" w:hAnsi="Calibri" w:cs="Calibri"/>
          <w:sz w:val="22"/>
          <w:szCs w:val="22"/>
        </w:rPr>
      </w:pPr>
    </w:p>
    <w:p w14:paraId="474D7D4A" w14:textId="77777777" w:rsidR="00C506FB" w:rsidRPr="006255DB" w:rsidRDefault="00C506FB" w:rsidP="00CD4563">
      <w:pPr>
        <w:spacing w:line="240" w:lineRule="auto"/>
        <w:contextualSpacing w:val="0"/>
        <w:rPr>
          <w:rFonts w:ascii="Calibri" w:hAnsi="Calibri" w:cs="Calibri"/>
          <w:vanish/>
          <w:sz w:val="22"/>
          <w:szCs w:val="22"/>
        </w:rPr>
      </w:pPr>
    </w:p>
    <w:p w14:paraId="02CC5D2C" w14:textId="77777777" w:rsidR="00CD4563" w:rsidRPr="006255DB" w:rsidRDefault="00CD4563" w:rsidP="00CD4563">
      <w:pPr>
        <w:spacing w:line="240" w:lineRule="auto"/>
        <w:contextualSpacing w:val="0"/>
        <w:rPr>
          <w:rFonts w:ascii="Calibri" w:hAnsi="Calibri" w:cs="Calibri"/>
          <w:vanish/>
          <w:sz w:val="22"/>
          <w:szCs w:val="22"/>
        </w:rPr>
      </w:pPr>
    </w:p>
    <w:p w14:paraId="751F19ED" w14:textId="77777777" w:rsidR="00CD4563" w:rsidRPr="006255DB" w:rsidRDefault="00CD4563" w:rsidP="00CD4563">
      <w:pPr>
        <w:spacing w:line="240" w:lineRule="auto"/>
        <w:contextualSpacing w:val="0"/>
        <w:rPr>
          <w:rFonts w:ascii="Calibri" w:hAnsi="Calibri" w:cs="Calibri"/>
          <w:vanish/>
          <w:sz w:val="22"/>
          <w:szCs w:val="22"/>
        </w:rPr>
      </w:pPr>
    </w:p>
    <w:p w14:paraId="45329B1A" w14:textId="77777777" w:rsidR="00CD4563" w:rsidRPr="006255DB" w:rsidRDefault="00CD4563" w:rsidP="00CD4563">
      <w:pPr>
        <w:spacing w:line="240" w:lineRule="auto"/>
        <w:contextualSpacing w:val="0"/>
        <w:rPr>
          <w:rFonts w:ascii="Calibri" w:hAnsi="Calibri" w:cs="Calibri"/>
          <w:vanish/>
          <w:sz w:val="22"/>
          <w:szCs w:val="22"/>
        </w:rPr>
      </w:pPr>
    </w:p>
    <w:p w14:paraId="4175048B" w14:textId="77777777" w:rsidR="00D92DF7" w:rsidRPr="00CD4563" w:rsidRDefault="00D92DF7" w:rsidP="00D92DF7">
      <w:pPr>
        <w:pStyle w:val="Kop2"/>
        <w:rPr>
          <w:rFonts w:ascii="Calibri" w:hAnsi="Calibri"/>
        </w:rPr>
      </w:pPr>
      <w:bookmarkStart w:id="55" w:name="global-global_d16507e9253"/>
      <w:bookmarkStart w:id="56" w:name="_Toc489351696"/>
      <w:bookmarkEnd w:id="55"/>
      <w:r w:rsidRPr="00CD4563">
        <w:rPr>
          <w:rFonts w:ascii="Calibri" w:hAnsi="Calibri"/>
        </w:rPr>
        <w:t>Objecttype MOTIE</w:t>
      </w:r>
      <w:bookmarkEnd w:id="56"/>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D92DF7" w:rsidRPr="006255DB" w14:paraId="1609D0AB" w14:textId="77777777" w:rsidTr="007C1F96">
        <w:trPr>
          <w:tblCellSpacing w:w="15" w:type="dxa"/>
        </w:trPr>
        <w:tc>
          <w:tcPr>
            <w:tcW w:w="1489" w:type="pct"/>
            <w:tcBorders>
              <w:top w:val="nil"/>
              <w:left w:val="nil"/>
              <w:bottom w:val="nil"/>
              <w:right w:val="nil"/>
            </w:tcBorders>
            <w:hideMark/>
          </w:tcPr>
          <w:p w14:paraId="413C2901"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3BFDE368"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MOTIE</w:t>
            </w:r>
          </w:p>
        </w:tc>
      </w:tr>
      <w:tr w:rsidR="00D92DF7" w:rsidRPr="006255DB" w14:paraId="4340294C" w14:textId="77777777" w:rsidTr="007C1F96">
        <w:trPr>
          <w:tblCellSpacing w:w="15" w:type="dxa"/>
        </w:trPr>
        <w:tc>
          <w:tcPr>
            <w:tcW w:w="1489" w:type="pct"/>
            <w:tcBorders>
              <w:top w:val="nil"/>
              <w:left w:val="nil"/>
              <w:bottom w:val="nil"/>
              <w:right w:val="nil"/>
            </w:tcBorders>
            <w:hideMark/>
          </w:tcPr>
          <w:p w14:paraId="1196F954"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67E7D0BF" w14:textId="77777777" w:rsidR="00D92DF7" w:rsidRPr="006255DB" w:rsidRDefault="00C506FB" w:rsidP="007C1F96">
            <w:pPr>
              <w:spacing w:line="240" w:lineRule="auto"/>
              <w:contextualSpacing w:val="0"/>
              <w:rPr>
                <w:rFonts w:ascii="Times New Roman" w:hAnsi="Times New Roman"/>
                <w:sz w:val="22"/>
                <w:szCs w:val="22"/>
              </w:rPr>
            </w:pPr>
            <w:r w:rsidRPr="00C506FB">
              <w:rPr>
                <w:rFonts w:ascii="Times New Roman" w:hAnsi="Times New Roman"/>
                <w:sz w:val="22"/>
                <w:szCs w:val="22"/>
              </w:rPr>
              <w:t>Popolo</w:t>
            </w:r>
            <w:r>
              <w:rPr>
                <w:rFonts w:ascii="Times New Roman" w:hAnsi="Times New Roman"/>
                <w:sz w:val="22"/>
                <w:szCs w:val="22"/>
              </w:rPr>
              <w:t xml:space="preserve"> (Motion)</w:t>
            </w:r>
          </w:p>
        </w:tc>
      </w:tr>
      <w:tr w:rsidR="00D92DF7" w:rsidRPr="006255DB" w14:paraId="0406D085" w14:textId="77777777" w:rsidTr="007C1F96">
        <w:trPr>
          <w:tblCellSpacing w:w="15" w:type="dxa"/>
        </w:trPr>
        <w:tc>
          <w:tcPr>
            <w:tcW w:w="1489" w:type="pct"/>
            <w:tcBorders>
              <w:top w:val="nil"/>
              <w:left w:val="nil"/>
              <w:bottom w:val="nil"/>
              <w:right w:val="nil"/>
            </w:tcBorders>
            <w:hideMark/>
          </w:tcPr>
          <w:p w14:paraId="0F7D1065"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4BEAA69E"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Een MOTIE is een korte gemotiveerde verklaring over een onderwerp waardoor een mening, wens of verzoek wordt uitgesproken en is ingediend door een raadslid (VERGADERDEELNEMER) gericht aan het college of aan individuele leden van het college.</w:t>
            </w:r>
          </w:p>
        </w:tc>
      </w:tr>
      <w:tr w:rsidR="00D92DF7" w:rsidRPr="006255DB" w14:paraId="0E665105" w14:textId="77777777" w:rsidTr="007C1F96">
        <w:trPr>
          <w:tblCellSpacing w:w="15" w:type="dxa"/>
        </w:trPr>
        <w:tc>
          <w:tcPr>
            <w:tcW w:w="1489" w:type="pct"/>
            <w:tcBorders>
              <w:top w:val="nil"/>
              <w:left w:val="nil"/>
              <w:bottom w:val="nil"/>
              <w:right w:val="nil"/>
            </w:tcBorders>
            <w:hideMark/>
          </w:tcPr>
          <w:p w14:paraId="147A3EFC"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30CEF3A8"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KING (ORI) o.b.v. http://www.raad053.nl/uwraad/woordenboek/#v</w:t>
            </w:r>
          </w:p>
        </w:tc>
      </w:tr>
      <w:tr w:rsidR="00D92DF7" w:rsidRPr="006255DB" w14:paraId="38552179" w14:textId="77777777" w:rsidTr="007C1F96">
        <w:trPr>
          <w:tblCellSpacing w:w="15" w:type="dxa"/>
        </w:trPr>
        <w:tc>
          <w:tcPr>
            <w:tcW w:w="1489" w:type="pct"/>
            <w:tcBorders>
              <w:top w:val="nil"/>
              <w:left w:val="nil"/>
              <w:bottom w:val="nil"/>
              <w:right w:val="nil"/>
            </w:tcBorders>
            <w:hideMark/>
          </w:tcPr>
          <w:p w14:paraId="063EF041"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3793B35F" w14:textId="77777777" w:rsidR="00D92DF7" w:rsidRPr="006255DB" w:rsidRDefault="00D92DF7" w:rsidP="007C1F96">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D92DF7" w:rsidRPr="006255DB" w14:paraId="0D585983" w14:textId="77777777" w:rsidTr="007C1F96">
        <w:trPr>
          <w:tblCellSpacing w:w="15" w:type="dxa"/>
        </w:trPr>
        <w:tc>
          <w:tcPr>
            <w:tcW w:w="1489" w:type="pct"/>
            <w:tcBorders>
              <w:top w:val="nil"/>
              <w:left w:val="nil"/>
              <w:bottom w:val="nil"/>
              <w:right w:val="nil"/>
            </w:tcBorders>
            <w:hideMark/>
          </w:tcPr>
          <w:p w14:paraId="34F1F041"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Unieke aanduiding</w:t>
            </w:r>
          </w:p>
        </w:tc>
        <w:tc>
          <w:tcPr>
            <w:tcW w:w="3475" w:type="pct"/>
            <w:tcBorders>
              <w:top w:val="nil"/>
              <w:left w:val="nil"/>
              <w:bottom w:val="nil"/>
              <w:right w:val="nil"/>
            </w:tcBorders>
            <w:hideMark/>
          </w:tcPr>
          <w:p w14:paraId="409ACA86" w14:textId="77777777" w:rsidR="00D92DF7" w:rsidRPr="006255DB" w:rsidRDefault="00D92DF7" w:rsidP="007C1F96">
            <w:pPr>
              <w:spacing w:line="240" w:lineRule="auto"/>
              <w:contextualSpacing w:val="0"/>
              <w:rPr>
                <w:rFonts w:ascii="Times New Roman" w:hAnsi="Times New Roman"/>
                <w:sz w:val="22"/>
                <w:szCs w:val="22"/>
              </w:rPr>
            </w:pPr>
          </w:p>
        </w:tc>
      </w:tr>
      <w:tr w:rsidR="00D92DF7" w:rsidRPr="006255DB" w14:paraId="3D334E88" w14:textId="77777777" w:rsidTr="007C1F96">
        <w:trPr>
          <w:tblCellSpacing w:w="15" w:type="dxa"/>
        </w:trPr>
        <w:tc>
          <w:tcPr>
            <w:tcW w:w="1489" w:type="pct"/>
            <w:tcBorders>
              <w:top w:val="nil"/>
              <w:left w:val="nil"/>
              <w:bottom w:val="nil"/>
              <w:right w:val="nil"/>
            </w:tcBorders>
            <w:hideMark/>
          </w:tcPr>
          <w:p w14:paraId="116EC079"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60DA992D" w14:textId="77777777" w:rsidR="00D92DF7" w:rsidRPr="006255DB" w:rsidRDefault="00D92DF7" w:rsidP="007C1F96">
            <w:pPr>
              <w:spacing w:line="240" w:lineRule="auto"/>
              <w:contextualSpacing w:val="0"/>
              <w:rPr>
                <w:rFonts w:ascii="Times New Roman" w:hAnsi="Times New Roman"/>
                <w:sz w:val="22"/>
                <w:szCs w:val="22"/>
              </w:rPr>
            </w:pPr>
          </w:p>
        </w:tc>
      </w:tr>
      <w:tr w:rsidR="00D92DF7" w:rsidRPr="006255DB" w14:paraId="3DB207EB" w14:textId="77777777" w:rsidTr="007C1F96">
        <w:trPr>
          <w:tblCellSpacing w:w="15" w:type="dxa"/>
        </w:trPr>
        <w:tc>
          <w:tcPr>
            <w:tcW w:w="1489" w:type="pct"/>
            <w:tcBorders>
              <w:top w:val="nil"/>
              <w:left w:val="nil"/>
              <w:bottom w:val="nil"/>
              <w:right w:val="nil"/>
            </w:tcBorders>
            <w:hideMark/>
          </w:tcPr>
          <w:p w14:paraId="7458828E"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029588E9" w14:textId="77777777" w:rsidR="00D92DF7" w:rsidRPr="006255DB" w:rsidRDefault="00D92DF7" w:rsidP="007C1F96">
            <w:pPr>
              <w:spacing w:line="240" w:lineRule="auto"/>
              <w:contextualSpacing w:val="0"/>
              <w:rPr>
                <w:rFonts w:ascii="Times New Roman" w:hAnsi="Times New Roman"/>
                <w:sz w:val="22"/>
                <w:szCs w:val="22"/>
              </w:rPr>
            </w:pPr>
          </w:p>
        </w:tc>
      </w:tr>
      <w:tr w:rsidR="00D92DF7" w:rsidRPr="006255DB" w14:paraId="71968F5E" w14:textId="77777777" w:rsidTr="007C1F96">
        <w:trPr>
          <w:tblCellSpacing w:w="15" w:type="dxa"/>
        </w:trPr>
        <w:tc>
          <w:tcPr>
            <w:tcW w:w="1489" w:type="pct"/>
            <w:tcBorders>
              <w:top w:val="nil"/>
              <w:left w:val="nil"/>
              <w:bottom w:val="nil"/>
              <w:right w:val="nil"/>
            </w:tcBorders>
            <w:hideMark/>
          </w:tcPr>
          <w:p w14:paraId="71E6A1D4"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37DB4298"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3806F44C" w14:textId="77777777" w:rsidR="00D92DF7" w:rsidRPr="006255DB" w:rsidRDefault="00D92DF7" w:rsidP="00D92DF7">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D92DF7" w:rsidRPr="006255DB" w14:paraId="3623DB01" w14:textId="77777777" w:rsidTr="007C1F96">
        <w:trPr>
          <w:tblCellSpacing w:w="15" w:type="dxa"/>
        </w:trPr>
        <w:tc>
          <w:tcPr>
            <w:tcW w:w="1500" w:type="pct"/>
            <w:tcBorders>
              <w:top w:val="nil"/>
              <w:left w:val="nil"/>
              <w:bottom w:val="nil"/>
              <w:right w:val="nil"/>
            </w:tcBorders>
            <w:hideMark/>
          </w:tcPr>
          <w:p w14:paraId="7DD6D7DB"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18958551" w14:textId="77777777" w:rsidR="00D92DF7" w:rsidRPr="006255DB" w:rsidRDefault="00D92DF7" w:rsidP="00D92DF7">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D92DF7" w:rsidRPr="00D47E61" w14:paraId="761C0FCE" w14:textId="77777777" w:rsidTr="007C1F96">
        <w:trPr>
          <w:tblCellSpacing w:w="15" w:type="dxa"/>
        </w:trPr>
        <w:tc>
          <w:tcPr>
            <w:tcW w:w="0" w:type="auto"/>
            <w:tcBorders>
              <w:top w:val="nil"/>
              <w:left w:val="nil"/>
              <w:bottom w:val="nil"/>
              <w:right w:val="nil"/>
            </w:tcBorders>
            <w:hideMark/>
          </w:tcPr>
          <w:p w14:paraId="3B2820A2" w14:textId="77777777" w:rsidR="00D92DF7" w:rsidRPr="006255DB" w:rsidRDefault="00D92DF7" w:rsidP="007C1F96">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0D78C723" w14:textId="77777777" w:rsidR="00D92DF7" w:rsidRPr="00D47E61" w:rsidRDefault="00D92DF7" w:rsidP="007C1F96">
            <w:pPr>
              <w:spacing w:line="240" w:lineRule="auto"/>
              <w:contextualSpacing w:val="0"/>
              <w:rPr>
                <w:rFonts w:ascii="Times New Roman" w:hAnsi="Times New Roman"/>
                <w:sz w:val="22"/>
                <w:szCs w:val="22"/>
              </w:rPr>
            </w:pPr>
            <w:r w:rsidRPr="00D47E61">
              <w:rPr>
                <w:rFonts w:ascii="Times New Roman" w:hAnsi="Times New Roman"/>
                <w:i/>
                <w:iCs/>
                <w:sz w:val="22"/>
                <w:szCs w:val="22"/>
              </w:rPr>
              <w:t>Attribuutnaam</w:t>
            </w:r>
          </w:p>
        </w:tc>
        <w:tc>
          <w:tcPr>
            <w:tcW w:w="0" w:type="auto"/>
            <w:tcBorders>
              <w:top w:val="nil"/>
              <w:left w:val="nil"/>
              <w:bottom w:val="nil"/>
              <w:right w:val="nil"/>
            </w:tcBorders>
            <w:hideMark/>
          </w:tcPr>
          <w:p w14:paraId="6D7C4CD9" w14:textId="77777777" w:rsidR="00D92DF7" w:rsidRPr="00D47E61" w:rsidRDefault="00D92DF7" w:rsidP="007C1F96">
            <w:pPr>
              <w:spacing w:line="240" w:lineRule="auto"/>
              <w:contextualSpacing w:val="0"/>
              <w:rPr>
                <w:rFonts w:ascii="Times New Roman" w:hAnsi="Times New Roman"/>
                <w:sz w:val="22"/>
                <w:szCs w:val="22"/>
              </w:rPr>
            </w:pPr>
            <w:r w:rsidRPr="00D47E61">
              <w:rPr>
                <w:rFonts w:ascii="Times New Roman" w:hAnsi="Times New Roman"/>
                <w:i/>
                <w:iCs/>
                <w:sz w:val="22"/>
                <w:szCs w:val="22"/>
              </w:rPr>
              <w:t>Definitie</w:t>
            </w:r>
          </w:p>
        </w:tc>
        <w:tc>
          <w:tcPr>
            <w:tcW w:w="0" w:type="auto"/>
            <w:tcBorders>
              <w:top w:val="nil"/>
              <w:left w:val="nil"/>
              <w:bottom w:val="nil"/>
              <w:right w:val="nil"/>
            </w:tcBorders>
            <w:hideMark/>
          </w:tcPr>
          <w:p w14:paraId="549D1771" w14:textId="77777777" w:rsidR="00D92DF7" w:rsidRPr="00D47E61" w:rsidRDefault="00D92DF7" w:rsidP="007C1F96">
            <w:pPr>
              <w:spacing w:line="240" w:lineRule="auto"/>
              <w:contextualSpacing w:val="0"/>
              <w:rPr>
                <w:rFonts w:ascii="Times New Roman" w:hAnsi="Times New Roman"/>
                <w:sz w:val="22"/>
                <w:szCs w:val="22"/>
              </w:rPr>
            </w:pPr>
            <w:r w:rsidRPr="00D47E61">
              <w:rPr>
                <w:rFonts w:ascii="Times New Roman" w:hAnsi="Times New Roman"/>
                <w:i/>
                <w:iCs/>
                <w:sz w:val="22"/>
                <w:szCs w:val="22"/>
              </w:rPr>
              <w:t>Formaat</w:t>
            </w:r>
          </w:p>
        </w:tc>
        <w:tc>
          <w:tcPr>
            <w:tcW w:w="0" w:type="auto"/>
            <w:tcBorders>
              <w:top w:val="nil"/>
              <w:left w:val="nil"/>
              <w:bottom w:val="nil"/>
              <w:right w:val="nil"/>
            </w:tcBorders>
            <w:hideMark/>
          </w:tcPr>
          <w:p w14:paraId="29993892" w14:textId="77777777" w:rsidR="00D92DF7" w:rsidRPr="00D47E61" w:rsidRDefault="00D92DF7" w:rsidP="007C1F96">
            <w:pPr>
              <w:spacing w:line="240" w:lineRule="auto"/>
              <w:contextualSpacing w:val="0"/>
              <w:rPr>
                <w:rFonts w:ascii="Times New Roman" w:hAnsi="Times New Roman"/>
                <w:sz w:val="22"/>
                <w:szCs w:val="22"/>
              </w:rPr>
            </w:pPr>
            <w:r w:rsidRPr="00D47E61">
              <w:rPr>
                <w:rFonts w:ascii="Times New Roman" w:hAnsi="Times New Roman"/>
                <w:i/>
                <w:iCs/>
                <w:sz w:val="22"/>
                <w:szCs w:val="22"/>
              </w:rPr>
              <w:t>Card</w:t>
            </w:r>
          </w:p>
        </w:tc>
      </w:tr>
      <w:tr w:rsidR="00D92DF7" w:rsidRPr="00D47E61" w14:paraId="6F1AC140" w14:textId="77777777" w:rsidTr="007C1F96">
        <w:trPr>
          <w:tblCellSpacing w:w="15" w:type="dxa"/>
        </w:trPr>
        <w:tc>
          <w:tcPr>
            <w:tcW w:w="250" w:type="pct"/>
            <w:tcBorders>
              <w:top w:val="nil"/>
              <w:left w:val="nil"/>
              <w:bottom w:val="nil"/>
              <w:right w:val="nil"/>
            </w:tcBorders>
            <w:hideMark/>
          </w:tcPr>
          <w:p w14:paraId="2D9738B7" w14:textId="77777777" w:rsidR="00D92DF7" w:rsidRPr="00D47E61" w:rsidRDefault="00D92DF7" w:rsidP="007C1F96">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1D678718" w14:textId="77777777" w:rsidR="00D92DF7" w:rsidRPr="00D47E61" w:rsidRDefault="00D92DF7" w:rsidP="007C1F96">
            <w:pPr>
              <w:spacing w:line="240" w:lineRule="auto"/>
              <w:contextualSpacing w:val="0"/>
              <w:rPr>
                <w:rFonts w:ascii="Times New Roman" w:hAnsi="Times New Roman"/>
                <w:sz w:val="22"/>
                <w:szCs w:val="22"/>
              </w:rPr>
            </w:pPr>
            <w:r w:rsidRPr="00D47E61">
              <w:rPr>
                <w:rFonts w:ascii="Times New Roman" w:hAnsi="Times New Roman"/>
                <w:sz w:val="22"/>
                <w:szCs w:val="22"/>
              </w:rPr>
              <w:t>Motie-omschrijving</w:t>
            </w:r>
          </w:p>
        </w:tc>
        <w:tc>
          <w:tcPr>
            <w:tcW w:w="2500" w:type="pct"/>
            <w:tcBorders>
              <w:top w:val="nil"/>
              <w:left w:val="nil"/>
              <w:bottom w:val="nil"/>
              <w:right w:val="nil"/>
            </w:tcBorders>
            <w:hideMark/>
          </w:tcPr>
          <w:p w14:paraId="27B6698E" w14:textId="77777777" w:rsidR="00D92DF7" w:rsidRPr="00D47E61" w:rsidRDefault="00D92DF7" w:rsidP="007C1F96">
            <w:pPr>
              <w:spacing w:line="240" w:lineRule="auto"/>
              <w:contextualSpacing w:val="0"/>
              <w:rPr>
                <w:rFonts w:ascii="Times New Roman" w:hAnsi="Times New Roman"/>
                <w:sz w:val="22"/>
                <w:szCs w:val="22"/>
              </w:rPr>
            </w:pPr>
            <w:r w:rsidRPr="00D47E61">
              <w:rPr>
                <w:rFonts w:ascii="Times New Roman" w:hAnsi="Times New Roman"/>
                <w:sz w:val="22"/>
                <w:szCs w:val="22"/>
              </w:rPr>
              <w:t>Omschrijving van de MOTIE</w:t>
            </w:r>
          </w:p>
        </w:tc>
        <w:tc>
          <w:tcPr>
            <w:tcW w:w="500" w:type="pct"/>
            <w:tcBorders>
              <w:top w:val="nil"/>
              <w:left w:val="nil"/>
              <w:bottom w:val="nil"/>
              <w:right w:val="nil"/>
            </w:tcBorders>
            <w:hideMark/>
          </w:tcPr>
          <w:p w14:paraId="1BFC2B27" w14:textId="77777777" w:rsidR="00D92DF7" w:rsidRPr="00D47E61" w:rsidRDefault="00D92DF7" w:rsidP="007C1F96">
            <w:pPr>
              <w:spacing w:line="240" w:lineRule="auto"/>
              <w:contextualSpacing w:val="0"/>
              <w:rPr>
                <w:rFonts w:ascii="Times New Roman" w:hAnsi="Times New Roman"/>
                <w:sz w:val="22"/>
                <w:szCs w:val="22"/>
              </w:rPr>
            </w:pPr>
            <w:r w:rsidRPr="00D47E61">
              <w:rPr>
                <w:rFonts w:ascii="Times New Roman" w:hAnsi="Times New Roman"/>
                <w:sz w:val="22"/>
                <w:szCs w:val="22"/>
              </w:rPr>
              <w:t>TXT</w:t>
            </w:r>
          </w:p>
        </w:tc>
        <w:tc>
          <w:tcPr>
            <w:tcW w:w="500" w:type="pct"/>
            <w:tcBorders>
              <w:top w:val="nil"/>
              <w:left w:val="nil"/>
              <w:bottom w:val="nil"/>
              <w:right w:val="nil"/>
            </w:tcBorders>
            <w:hideMark/>
          </w:tcPr>
          <w:p w14:paraId="34104458" w14:textId="77777777" w:rsidR="00D92DF7" w:rsidRPr="00D47E61" w:rsidRDefault="00D92DF7" w:rsidP="007C1F96">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D92DF7" w:rsidRPr="00D47E61" w14:paraId="713998C4" w14:textId="77777777" w:rsidTr="007C1F96">
        <w:trPr>
          <w:tblCellSpacing w:w="15" w:type="dxa"/>
        </w:trPr>
        <w:tc>
          <w:tcPr>
            <w:tcW w:w="250" w:type="pct"/>
            <w:tcBorders>
              <w:top w:val="nil"/>
              <w:left w:val="nil"/>
              <w:bottom w:val="nil"/>
              <w:right w:val="nil"/>
            </w:tcBorders>
            <w:hideMark/>
          </w:tcPr>
          <w:p w14:paraId="7074B9EB" w14:textId="77777777" w:rsidR="00D92DF7" w:rsidRPr="00D47E61" w:rsidRDefault="00D92DF7" w:rsidP="007C1F96">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490D6E5F" w14:textId="77777777" w:rsidR="00D92DF7" w:rsidRPr="00D47E61" w:rsidRDefault="00D92DF7" w:rsidP="007C1F96">
            <w:pPr>
              <w:spacing w:line="240" w:lineRule="auto"/>
              <w:contextualSpacing w:val="0"/>
              <w:rPr>
                <w:rFonts w:ascii="Times New Roman" w:hAnsi="Times New Roman"/>
                <w:sz w:val="22"/>
                <w:szCs w:val="22"/>
              </w:rPr>
            </w:pPr>
            <w:r w:rsidRPr="00D47E61">
              <w:rPr>
                <w:rFonts w:ascii="Times New Roman" w:hAnsi="Times New Roman"/>
                <w:sz w:val="22"/>
                <w:szCs w:val="22"/>
              </w:rPr>
              <w:t>Motiedatum</w:t>
            </w:r>
          </w:p>
        </w:tc>
        <w:tc>
          <w:tcPr>
            <w:tcW w:w="2500" w:type="pct"/>
            <w:tcBorders>
              <w:top w:val="nil"/>
              <w:left w:val="nil"/>
              <w:bottom w:val="nil"/>
              <w:right w:val="nil"/>
            </w:tcBorders>
            <w:hideMark/>
          </w:tcPr>
          <w:p w14:paraId="2350120C" w14:textId="77777777" w:rsidR="00D92DF7" w:rsidRPr="00D47E61" w:rsidRDefault="00D92DF7" w:rsidP="007C1F96">
            <w:pPr>
              <w:spacing w:line="240" w:lineRule="auto"/>
              <w:contextualSpacing w:val="0"/>
              <w:rPr>
                <w:rFonts w:ascii="Times New Roman" w:hAnsi="Times New Roman"/>
                <w:sz w:val="22"/>
                <w:szCs w:val="22"/>
              </w:rPr>
            </w:pPr>
            <w:r w:rsidRPr="00D47E61">
              <w:rPr>
                <w:rFonts w:ascii="Times New Roman" w:hAnsi="Times New Roman"/>
                <w:sz w:val="22"/>
                <w:szCs w:val="22"/>
              </w:rPr>
              <w:t>De datum waarop de MOTIE is ingediend</w:t>
            </w:r>
          </w:p>
        </w:tc>
        <w:tc>
          <w:tcPr>
            <w:tcW w:w="500" w:type="pct"/>
            <w:tcBorders>
              <w:top w:val="nil"/>
              <w:left w:val="nil"/>
              <w:bottom w:val="nil"/>
              <w:right w:val="nil"/>
            </w:tcBorders>
            <w:hideMark/>
          </w:tcPr>
          <w:p w14:paraId="51D1208A" w14:textId="77777777" w:rsidR="00D92DF7" w:rsidRPr="00D47E61" w:rsidRDefault="00D92DF7" w:rsidP="007C1F96">
            <w:pPr>
              <w:spacing w:line="240" w:lineRule="auto"/>
              <w:contextualSpacing w:val="0"/>
              <w:rPr>
                <w:rFonts w:ascii="Times New Roman" w:hAnsi="Times New Roman"/>
                <w:sz w:val="22"/>
                <w:szCs w:val="22"/>
              </w:rPr>
            </w:pPr>
            <w:r w:rsidRPr="00D47E61">
              <w:rPr>
                <w:rFonts w:ascii="Times New Roman" w:hAnsi="Times New Roman"/>
                <w:sz w:val="22"/>
                <w:szCs w:val="22"/>
              </w:rPr>
              <w:t>DATUM</w:t>
            </w:r>
          </w:p>
        </w:tc>
        <w:tc>
          <w:tcPr>
            <w:tcW w:w="500" w:type="pct"/>
            <w:tcBorders>
              <w:top w:val="nil"/>
              <w:left w:val="nil"/>
              <w:bottom w:val="nil"/>
              <w:right w:val="nil"/>
            </w:tcBorders>
            <w:hideMark/>
          </w:tcPr>
          <w:p w14:paraId="5EDA213A" w14:textId="77777777" w:rsidR="00D92DF7" w:rsidRPr="00D47E61" w:rsidRDefault="00D92DF7" w:rsidP="007C1F96">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D92DF7" w:rsidRPr="006255DB" w14:paraId="74C9581E" w14:textId="77777777" w:rsidTr="007C1F96">
        <w:trPr>
          <w:tblCellSpacing w:w="15" w:type="dxa"/>
        </w:trPr>
        <w:tc>
          <w:tcPr>
            <w:tcW w:w="250" w:type="pct"/>
            <w:tcBorders>
              <w:top w:val="nil"/>
              <w:left w:val="nil"/>
              <w:bottom w:val="nil"/>
              <w:right w:val="nil"/>
            </w:tcBorders>
            <w:hideMark/>
          </w:tcPr>
          <w:p w14:paraId="49A68A38" w14:textId="77777777" w:rsidR="00D92DF7" w:rsidRPr="00D47E61" w:rsidRDefault="00D92DF7" w:rsidP="007C1F96">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1511594B" w14:textId="77777777" w:rsidR="00D92DF7" w:rsidRPr="00D47E61" w:rsidRDefault="00D92DF7" w:rsidP="007C1F96">
            <w:pPr>
              <w:spacing w:line="240" w:lineRule="auto"/>
              <w:contextualSpacing w:val="0"/>
              <w:rPr>
                <w:rFonts w:ascii="Times New Roman" w:hAnsi="Times New Roman"/>
                <w:sz w:val="22"/>
                <w:szCs w:val="22"/>
              </w:rPr>
            </w:pPr>
            <w:r w:rsidRPr="00D47E61">
              <w:rPr>
                <w:rFonts w:ascii="Times New Roman" w:hAnsi="Times New Roman"/>
                <w:sz w:val="22"/>
                <w:szCs w:val="22"/>
              </w:rPr>
              <w:t>Motietype</w:t>
            </w:r>
          </w:p>
        </w:tc>
        <w:tc>
          <w:tcPr>
            <w:tcW w:w="2500" w:type="pct"/>
            <w:tcBorders>
              <w:top w:val="nil"/>
              <w:left w:val="nil"/>
              <w:bottom w:val="nil"/>
              <w:right w:val="nil"/>
            </w:tcBorders>
            <w:hideMark/>
          </w:tcPr>
          <w:p w14:paraId="559B48A5" w14:textId="77777777" w:rsidR="00D92DF7" w:rsidRPr="00D47E61" w:rsidRDefault="00D92DF7" w:rsidP="007C1F96">
            <w:pPr>
              <w:spacing w:line="240" w:lineRule="auto"/>
              <w:contextualSpacing w:val="0"/>
              <w:rPr>
                <w:rFonts w:ascii="Times New Roman" w:hAnsi="Times New Roman"/>
                <w:sz w:val="22"/>
                <w:szCs w:val="22"/>
              </w:rPr>
            </w:pPr>
            <w:r w:rsidRPr="00D47E61">
              <w:rPr>
                <w:rFonts w:ascii="Times New Roman" w:hAnsi="Times New Roman"/>
                <w:sz w:val="22"/>
                <w:szCs w:val="22"/>
              </w:rPr>
              <w:t>de classificatie van de MOTIE</w:t>
            </w:r>
          </w:p>
        </w:tc>
        <w:tc>
          <w:tcPr>
            <w:tcW w:w="500" w:type="pct"/>
            <w:tcBorders>
              <w:top w:val="nil"/>
              <w:left w:val="nil"/>
              <w:bottom w:val="nil"/>
              <w:right w:val="nil"/>
            </w:tcBorders>
            <w:hideMark/>
          </w:tcPr>
          <w:p w14:paraId="413EB6D6" w14:textId="77777777" w:rsidR="00D92DF7" w:rsidRPr="00D47E61" w:rsidRDefault="00D92DF7" w:rsidP="007C1F96">
            <w:pPr>
              <w:spacing w:line="240" w:lineRule="auto"/>
              <w:contextualSpacing w:val="0"/>
              <w:rPr>
                <w:rFonts w:ascii="Times New Roman" w:hAnsi="Times New Roman"/>
                <w:sz w:val="22"/>
                <w:szCs w:val="22"/>
              </w:rPr>
            </w:pPr>
            <w:r w:rsidRPr="00D47E61">
              <w:rPr>
                <w:rFonts w:ascii="Times New Roman" w:hAnsi="Times New Roman"/>
                <w:sz w:val="22"/>
                <w:szCs w:val="22"/>
              </w:rPr>
              <w:t>motieType</w:t>
            </w:r>
          </w:p>
        </w:tc>
        <w:tc>
          <w:tcPr>
            <w:tcW w:w="500" w:type="pct"/>
            <w:tcBorders>
              <w:top w:val="nil"/>
              <w:left w:val="nil"/>
              <w:bottom w:val="nil"/>
              <w:right w:val="nil"/>
            </w:tcBorders>
            <w:hideMark/>
          </w:tcPr>
          <w:p w14:paraId="1DF901DE" w14:textId="77777777" w:rsidR="00D92DF7" w:rsidRPr="006255DB" w:rsidRDefault="00D92DF7" w:rsidP="007C1F96">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bl>
    <w:p w14:paraId="6B46791F" w14:textId="77777777" w:rsidR="00D92DF7" w:rsidRPr="006255DB" w:rsidRDefault="00D92DF7" w:rsidP="00D92DF7">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D92DF7" w:rsidRPr="006255DB" w14:paraId="15EF2D28" w14:textId="77777777" w:rsidTr="007C1F96">
        <w:trPr>
          <w:tblCellSpacing w:w="15" w:type="dxa"/>
        </w:trPr>
        <w:tc>
          <w:tcPr>
            <w:tcW w:w="1500" w:type="pct"/>
            <w:tcBorders>
              <w:top w:val="nil"/>
              <w:left w:val="nil"/>
              <w:bottom w:val="nil"/>
              <w:right w:val="nil"/>
            </w:tcBorders>
            <w:hideMark/>
          </w:tcPr>
          <w:p w14:paraId="09A18EC7"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13A4083D" w14:textId="77777777" w:rsidR="00D92DF7" w:rsidRPr="006255DB" w:rsidRDefault="00D92DF7" w:rsidP="00D92DF7">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D92DF7" w:rsidRPr="006255DB" w14:paraId="45AFF8AE" w14:textId="77777777" w:rsidTr="007C1F96">
        <w:trPr>
          <w:tblCellSpacing w:w="15" w:type="dxa"/>
        </w:trPr>
        <w:tc>
          <w:tcPr>
            <w:tcW w:w="0" w:type="auto"/>
            <w:tcBorders>
              <w:top w:val="nil"/>
              <w:left w:val="nil"/>
              <w:bottom w:val="nil"/>
              <w:right w:val="nil"/>
            </w:tcBorders>
            <w:hideMark/>
          </w:tcPr>
          <w:p w14:paraId="16DCC230" w14:textId="77777777" w:rsidR="00D92DF7" w:rsidRPr="006255DB" w:rsidRDefault="00D92DF7" w:rsidP="007C1F96">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2E125D7E"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11996B24"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D92DF7" w:rsidRPr="006255DB" w14:paraId="3DC42A2A" w14:textId="77777777" w:rsidTr="007C1F96">
        <w:trPr>
          <w:tblCellSpacing w:w="15" w:type="dxa"/>
        </w:trPr>
        <w:tc>
          <w:tcPr>
            <w:tcW w:w="250" w:type="pct"/>
            <w:tcBorders>
              <w:top w:val="nil"/>
              <w:left w:val="nil"/>
              <w:bottom w:val="nil"/>
              <w:right w:val="nil"/>
            </w:tcBorders>
            <w:hideMark/>
          </w:tcPr>
          <w:p w14:paraId="0AE3F252"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65D3F5B9" w14:textId="77777777" w:rsidR="00D92DF7" w:rsidRPr="00993A56" w:rsidRDefault="00D92DF7" w:rsidP="007C1F96">
            <w:pPr>
              <w:spacing w:line="240" w:lineRule="auto"/>
              <w:contextualSpacing w:val="0"/>
              <w:rPr>
                <w:rFonts w:ascii="Times New Roman" w:hAnsi="Times New Roman"/>
                <w:sz w:val="22"/>
                <w:szCs w:val="22"/>
              </w:rPr>
            </w:pPr>
            <w:r w:rsidRPr="00993A56">
              <w:rPr>
                <w:rFonts w:ascii="Times New Roman" w:hAnsi="Times New Roman"/>
                <w:sz w:val="22"/>
                <w:szCs w:val="22"/>
              </w:rPr>
              <w:t>MOTIE [ 0 .. 1 ] is een VERGADERSTUK [ 1 ]</w:t>
            </w:r>
          </w:p>
        </w:tc>
        <w:tc>
          <w:tcPr>
            <w:tcW w:w="2500" w:type="pct"/>
            <w:tcBorders>
              <w:top w:val="nil"/>
              <w:left w:val="nil"/>
              <w:bottom w:val="nil"/>
              <w:right w:val="nil"/>
            </w:tcBorders>
            <w:hideMark/>
          </w:tcPr>
          <w:p w14:paraId="0F86B46B"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Een MOTIE is een VERGADERSTUK</w:t>
            </w:r>
          </w:p>
        </w:tc>
      </w:tr>
      <w:tr w:rsidR="00D92DF7" w:rsidRPr="006255DB" w14:paraId="6A64BBC5" w14:textId="77777777" w:rsidTr="007C1F96">
        <w:trPr>
          <w:tblCellSpacing w:w="15" w:type="dxa"/>
        </w:trPr>
        <w:tc>
          <w:tcPr>
            <w:tcW w:w="250" w:type="pct"/>
            <w:tcBorders>
              <w:top w:val="nil"/>
              <w:left w:val="nil"/>
              <w:bottom w:val="nil"/>
              <w:right w:val="nil"/>
            </w:tcBorders>
            <w:hideMark/>
          </w:tcPr>
          <w:p w14:paraId="29925710"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6E22D76D" w14:textId="77777777" w:rsidR="00D92DF7" w:rsidRPr="00D47E61" w:rsidRDefault="00D92DF7" w:rsidP="007C1F96">
            <w:pPr>
              <w:spacing w:line="240" w:lineRule="auto"/>
              <w:contextualSpacing w:val="0"/>
              <w:rPr>
                <w:rFonts w:ascii="Times New Roman" w:hAnsi="Times New Roman"/>
                <w:sz w:val="22"/>
                <w:szCs w:val="22"/>
              </w:rPr>
            </w:pPr>
            <w:r w:rsidRPr="00D47E61">
              <w:rPr>
                <w:rFonts w:ascii="Times New Roman" w:hAnsi="Times New Roman"/>
                <w:sz w:val="22"/>
                <w:szCs w:val="22"/>
              </w:rPr>
              <w:t>MOTIE [ 0 .. * ] ondersteund door VERGADERDEELNEMER [ 1 .. * ]</w:t>
            </w:r>
          </w:p>
        </w:tc>
        <w:tc>
          <w:tcPr>
            <w:tcW w:w="2500" w:type="pct"/>
            <w:tcBorders>
              <w:top w:val="nil"/>
              <w:left w:val="nil"/>
              <w:bottom w:val="nil"/>
              <w:right w:val="nil"/>
            </w:tcBorders>
            <w:hideMark/>
          </w:tcPr>
          <w:p w14:paraId="49AF6FE7" w14:textId="77777777" w:rsidR="00D92DF7" w:rsidRPr="006255DB" w:rsidRDefault="00C506FB" w:rsidP="007C1F96">
            <w:pPr>
              <w:spacing w:line="240" w:lineRule="auto"/>
              <w:contextualSpacing w:val="0"/>
              <w:rPr>
                <w:rFonts w:ascii="Times New Roman" w:hAnsi="Times New Roman"/>
                <w:sz w:val="22"/>
                <w:szCs w:val="22"/>
              </w:rPr>
            </w:pPr>
            <w:r w:rsidRPr="00D47E61">
              <w:rPr>
                <w:rFonts w:ascii="Times New Roman" w:hAnsi="Times New Roman"/>
                <w:sz w:val="22"/>
                <w:szCs w:val="22"/>
              </w:rPr>
              <w:t>een MOTIE kan ondersteund worden door één of meer VERGADERDEELNEMERs (raadsleden)</w:t>
            </w:r>
          </w:p>
        </w:tc>
      </w:tr>
    </w:tbl>
    <w:p w14:paraId="35846004" w14:textId="77777777" w:rsidR="00D92DF7" w:rsidRPr="006255DB" w:rsidRDefault="00D92DF7" w:rsidP="00D92DF7">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D92DF7" w:rsidRPr="006255DB" w14:paraId="4AD418D6" w14:textId="77777777" w:rsidTr="007C1F96">
        <w:trPr>
          <w:tblCellSpacing w:w="15" w:type="dxa"/>
        </w:trPr>
        <w:tc>
          <w:tcPr>
            <w:tcW w:w="1500" w:type="pct"/>
            <w:tcBorders>
              <w:top w:val="nil"/>
              <w:left w:val="nil"/>
              <w:bottom w:val="nil"/>
              <w:right w:val="nil"/>
            </w:tcBorders>
            <w:hideMark/>
          </w:tcPr>
          <w:p w14:paraId="32643F10"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b/>
                <w:bCs/>
                <w:sz w:val="22"/>
                <w:szCs w:val="22"/>
              </w:rPr>
              <w:t>Toelichting</w:t>
            </w:r>
          </w:p>
        </w:tc>
      </w:tr>
    </w:tbl>
    <w:p w14:paraId="45C9A348" w14:textId="77777777" w:rsidR="00D92DF7" w:rsidRPr="006255DB" w:rsidRDefault="00D92DF7" w:rsidP="00D92DF7">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9"/>
        <w:gridCol w:w="11907"/>
      </w:tblGrid>
      <w:tr w:rsidR="00D92DF7" w:rsidRPr="006255DB" w14:paraId="7D8794B2" w14:textId="77777777" w:rsidTr="005E01C9">
        <w:trPr>
          <w:tblCellSpacing w:w="15" w:type="dxa"/>
        </w:trPr>
        <w:tc>
          <w:tcPr>
            <w:tcW w:w="248" w:type="pct"/>
            <w:tcBorders>
              <w:top w:val="nil"/>
              <w:left w:val="nil"/>
              <w:bottom w:val="nil"/>
              <w:right w:val="nil"/>
            </w:tcBorders>
            <w:hideMark/>
          </w:tcPr>
          <w:p w14:paraId="6389DD51"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4716" w:type="pct"/>
            <w:tcBorders>
              <w:top w:val="nil"/>
              <w:left w:val="nil"/>
              <w:bottom w:val="nil"/>
              <w:right w:val="nil"/>
            </w:tcBorders>
            <w:hideMark/>
          </w:tcPr>
          <w:p w14:paraId="3AFC564D" w14:textId="77777777" w:rsidR="00D92DF7" w:rsidRPr="006255DB" w:rsidRDefault="00D92DF7" w:rsidP="007C1F96">
            <w:pPr>
              <w:spacing w:line="240" w:lineRule="auto"/>
              <w:contextualSpacing w:val="0"/>
              <w:rPr>
                <w:rFonts w:ascii="Times New Roman" w:hAnsi="Times New Roman"/>
                <w:sz w:val="22"/>
                <w:szCs w:val="22"/>
              </w:rPr>
            </w:pPr>
            <w:r w:rsidRPr="006255DB">
              <w:rPr>
                <w:rFonts w:ascii="Times New Roman" w:hAnsi="Times New Roman"/>
                <w:sz w:val="22"/>
                <w:szCs w:val="22"/>
              </w:rPr>
              <w:t>Een motie begint met de reden van indiening en eindigt met de uitspraak. Een motie is juridisch niet bindend en wordt eerst ter stemming voorgelegd tijdens de raadsVERGADERING. Een motie kan zelfstandig zijn of gekoppeld aan een raadsvoorstel dat ter bespreking voorligt.</w:t>
            </w:r>
          </w:p>
        </w:tc>
      </w:tr>
    </w:tbl>
    <w:p w14:paraId="1D85F10D" w14:textId="16F1E5E4" w:rsidR="00CD4563" w:rsidRPr="006255DB" w:rsidRDefault="00CD4563" w:rsidP="00C506FB">
      <w:pPr>
        <w:pStyle w:val="Kop2"/>
        <w:ind w:left="0" w:firstLine="0"/>
      </w:pPr>
      <w:bookmarkStart w:id="57" w:name="_Toc489351697"/>
      <w:r w:rsidRPr="006255DB">
        <w:lastRenderedPageBreak/>
        <w:t>Objecttype SPREKERS FRAGMENT</w:t>
      </w:r>
      <w:bookmarkEnd w:id="57"/>
      <w:r w:rsidR="004E4774">
        <w:t xml:space="preserve"> </w:t>
      </w: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329925AE" w14:textId="77777777" w:rsidTr="00CD4563">
        <w:trPr>
          <w:tblCellSpacing w:w="15" w:type="dxa"/>
        </w:trPr>
        <w:tc>
          <w:tcPr>
            <w:tcW w:w="1489" w:type="pct"/>
            <w:tcBorders>
              <w:top w:val="nil"/>
              <w:left w:val="nil"/>
              <w:bottom w:val="nil"/>
              <w:right w:val="nil"/>
            </w:tcBorders>
            <w:hideMark/>
          </w:tcPr>
          <w:p w14:paraId="367D49F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7F8BD5E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SPREKERS FRAGMENT</w:t>
            </w:r>
          </w:p>
        </w:tc>
      </w:tr>
      <w:tr w:rsidR="00CD4563" w:rsidRPr="006255DB" w14:paraId="683DACAA" w14:textId="77777777" w:rsidTr="00CD4563">
        <w:trPr>
          <w:tblCellSpacing w:w="15" w:type="dxa"/>
        </w:trPr>
        <w:tc>
          <w:tcPr>
            <w:tcW w:w="1489" w:type="pct"/>
            <w:tcBorders>
              <w:top w:val="nil"/>
              <w:left w:val="nil"/>
              <w:bottom w:val="nil"/>
              <w:right w:val="nil"/>
            </w:tcBorders>
            <w:hideMark/>
          </w:tcPr>
          <w:p w14:paraId="3847515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23074062" w14:textId="77777777" w:rsidR="00CD4563" w:rsidRPr="006255DB" w:rsidRDefault="004E4774" w:rsidP="004E4774">
            <w:pPr>
              <w:rPr>
                <w:rFonts w:ascii="Times New Roman" w:hAnsi="Times New Roman"/>
                <w:sz w:val="22"/>
                <w:szCs w:val="22"/>
              </w:rPr>
            </w:pPr>
            <w:r w:rsidRPr="004E4774">
              <w:rPr>
                <w:rFonts w:ascii="Times New Roman" w:hAnsi="Times New Roman"/>
                <w:sz w:val="22"/>
                <w:szCs w:val="22"/>
              </w:rPr>
              <w:t>Popolo (speech)</w:t>
            </w:r>
          </w:p>
        </w:tc>
      </w:tr>
      <w:tr w:rsidR="00CD4563" w:rsidRPr="006255DB" w14:paraId="066D24F3" w14:textId="77777777" w:rsidTr="00CD4563">
        <w:trPr>
          <w:tblCellSpacing w:w="15" w:type="dxa"/>
        </w:trPr>
        <w:tc>
          <w:tcPr>
            <w:tcW w:w="1489" w:type="pct"/>
            <w:tcBorders>
              <w:top w:val="nil"/>
              <w:left w:val="nil"/>
              <w:bottom w:val="nil"/>
              <w:right w:val="nil"/>
            </w:tcBorders>
            <w:hideMark/>
          </w:tcPr>
          <w:p w14:paraId="2115F76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62C04D9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toespraak of deel van een discussie gehouden tijdens een vergadering.</w:t>
            </w:r>
          </w:p>
        </w:tc>
      </w:tr>
      <w:tr w:rsidR="00CD4563" w:rsidRPr="006255DB" w14:paraId="221C48F9" w14:textId="77777777" w:rsidTr="00CD4563">
        <w:trPr>
          <w:tblCellSpacing w:w="15" w:type="dxa"/>
        </w:trPr>
        <w:tc>
          <w:tcPr>
            <w:tcW w:w="1489" w:type="pct"/>
            <w:tcBorders>
              <w:top w:val="nil"/>
              <w:left w:val="nil"/>
              <w:bottom w:val="nil"/>
              <w:right w:val="nil"/>
            </w:tcBorders>
            <w:hideMark/>
          </w:tcPr>
          <w:p w14:paraId="242F2D4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40E8128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KING (ORI) o.b.v. Popolo</w:t>
            </w:r>
          </w:p>
        </w:tc>
      </w:tr>
      <w:tr w:rsidR="00CD4563" w:rsidRPr="006255DB" w14:paraId="5FCD124B" w14:textId="77777777" w:rsidTr="00CD4563">
        <w:trPr>
          <w:tblCellSpacing w:w="15" w:type="dxa"/>
        </w:trPr>
        <w:tc>
          <w:tcPr>
            <w:tcW w:w="1489" w:type="pct"/>
            <w:tcBorders>
              <w:top w:val="nil"/>
              <w:left w:val="nil"/>
              <w:bottom w:val="nil"/>
              <w:right w:val="nil"/>
            </w:tcBorders>
            <w:hideMark/>
          </w:tcPr>
          <w:p w14:paraId="3228303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4ACE1A20"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77070AEE" w14:textId="77777777" w:rsidTr="00CD4563">
        <w:trPr>
          <w:tblCellSpacing w:w="15" w:type="dxa"/>
        </w:trPr>
        <w:tc>
          <w:tcPr>
            <w:tcW w:w="1489" w:type="pct"/>
            <w:tcBorders>
              <w:top w:val="nil"/>
              <w:left w:val="nil"/>
              <w:bottom w:val="nil"/>
              <w:right w:val="nil"/>
            </w:tcBorders>
            <w:hideMark/>
          </w:tcPr>
          <w:p w14:paraId="5943AAD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Unieke aanduiding</w:t>
            </w:r>
          </w:p>
        </w:tc>
        <w:tc>
          <w:tcPr>
            <w:tcW w:w="3475" w:type="pct"/>
            <w:tcBorders>
              <w:top w:val="nil"/>
              <w:left w:val="nil"/>
              <w:bottom w:val="nil"/>
              <w:right w:val="nil"/>
            </w:tcBorders>
            <w:hideMark/>
          </w:tcPr>
          <w:p w14:paraId="13FD49D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Toespraakidentificatie</w:t>
            </w:r>
          </w:p>
        </w:tc>
      </w:tr>
      <w:tr w:rsidR="00CD4563" w:rsidRPr="006255DB" w14:paraId="022BF7F4" w14:textId="77777777" w:rsidTr="00CD4563">
        <w:trPr>
          <w:tblCellSpacing w:w="15" w:type="dxa"/>
        </w:trPr>
        <w:tc>
          <w:tcPr>
            <w:tcW w:w="1489" w:type="pct"/>
            <w:tcBorders>
              <w:top w:val="nil"/>
              <w:left w:val="nil"/>
              <w:bottom w:val="nil"/>
              <w:right w:val="nil"/>
            </w:tcBorders>
            <w:hideMark/>
          </w:tcPr>
          <w:p w14:paraId="643B4B6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51C809C7"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38921ACB" w14:textId="77777777" w:rsidTr="00CD4563">
        <w:trPr>
          <w:tblCellSpacing w:w="15" w:type="dxa"/>
        </w:trPr>
        <w:tc>
          <w:tcPr>
            <w:tcW w:w="1489" w:type="pct"/>
            <w:tcBorders>
              <w:top w:val="nil"/>
              <w:left w:val="nil"/>
              <w:bottom w:val="nil"/>
              <w:right w:val="nil"/>
            </w:tcBorders>
            <w:hideMark/>
          </w:tcPr>
          <w:p w14:paraId="6BD40B4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40C09E9F"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2CE40113" w14:textId="77777777" w:rsidTr="00CD4563">
        <w:trPr>
          <w:tblCellSpacing w:w="15" w:type="dxa"/>
        </w:trPr>
        <w:tc>
          <w:tcPr>
            <w:tcW w:w="1489" w:type="pct"/>
            <w:tcBorders>
              <w:top w:val="nil"/>
              <w:left w:val="nil"/>
              <w:bottom w:val="nil"/>
              <w:right w:val="nil"/>
            </w:tcBorders>
            <w:hideMark/>
          </w:tcPr>
          <w:p w14:paraId="581AC03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154C584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420A08D9"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70CE211C" w14:textId="77777777" w:rsidTr="00CD4563">
        <w:trPr>
          <w:tblCellSpacing w:w="15" w:type="dxa"/>
        </w:trPr>
        <w:tc>
          <w:tcPr>
            <w:tcW w:w="1500" w:type="pct"/>
            <w:tcBorders>
              <w:top w:val="nil"/>
              <w:left w:val="nil"/>
              <w:bottom w:val="nil"/>
              <w:right w:val="nil"/>
            </w:tcBorders>
            <w:hideMark/>
          </w:tcPr>
          <w:p w14:paraId="1602499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2ED927A8"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CD4563" w:rsidRPr="006255DB" w14:paraId="4D0D58B6" w14:textId="77777777" w:rsidTr="00CD4563">
        <w:trPr>
          <w:tblCellSpacing w:w="15" w:type="dxa"/>
        </w:trPr>
        <w:tc>
          <w:tcPr>
            <w:tcW w:w="0" w:type="auto"/>
            <w:tcBorders>
              <w:top w:val="nil"/>
              <w:left w:val="nil"/>
              <w:bottom w:val="nil"/>
              <w:right w:val="nil"/>
            </w:tcBorders>
            <w:hideMark/>
          </w:tcPr>
          <w:p w14:paraId="5BD334DE"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50A0048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25D9E39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32FCF51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2D52658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6255DB" w14:paraId="3689C42A" w14:textId="77777777" w:rsidTr="004E4774">
        <w:trPr>
          <w:tblCellSpacing w:w="15" w:type="dxa"/>
        </w:trPr>
        <w:tc>
          <w:tcPr>
            <w:tcW w:w="246" w:type="pct"/>
            <w:tcBorders>
              <w:top w:val="nil"/>
              <w:left w:val="nil"/>
              <w:bottom w:val="nil"/>
              <w:right w:val="nil"/>
            </w:tcBorders>
            <w:hideMark/>
          </w:tcPr>
          <w:p w14:paraId="14111D3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32" w:type="pct"/>
            <w:tcBorders>
              <w:top w:val="nil"/>
              <w:left w:val="nil"/>
              <w:bottom w:val="nil"/>
              <w:right w:val="nil"/>
            </w:tcBorders>
            <w:hideMark/>
          </w:tcPr>
          <w:p w14:paraId="6F9A1A9F"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Toespraakidentificatie</w:t>
            </w:r>
          </w:p>
        </w:tc>
        <w:tc>
          <w:tcPr>
            <w:tcW w:w="2464" w:type="pct"/>
            <w:tcBorders>
              <w:top w:val="nil"/>
              <w:left w:val="nil"/>
              <w:bottom w:val="nil"/>
              <w:right w:val="nil"/>
            </w:tcBorders>
            <w:hideMark/>
          </w:tcPr>
          <w:p w14:paraId="05FC319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identificatie van een SPREKERS FRAGMENT</w:t>
            </w:r>
          </w:p>
        </w:tc>
        <w:tc>
          <w:tcPr>
            <w:tcW w:w="493" w:type="pct"/>
            <w:tcBorders>
              <w:top w:val="nil"/>
              <w:left w:val="nil"/>
              <w:bottom w:val="nil"/>
              <w:right w:val="nil"/>
            </w:tcBorders>
            <w:hideMark/>
          </w:tcPr>
          <w:p w14:paraId="370709A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AN10</w:t>
            </w:r>
          </w:p>
        </w:tc>
        <w:tc>
          <w:tcPr>
            <w:tcW w:w="493" w:type="pct"/>
            <w:tcBorders>
              <w:top w:val="nil"/>
              <w:left w:val="nil"/>
              <w:bottom w:val="nil"/>
              <w:right w:val="nil"/>
            </w:tcBorders>
            <w:hideMark/>
          </w:tcPr>
          <w:p w14:paraId="240A346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5C87CAC4" w14:textId="77777777" w:rsidTr="004E4774">
        <w:trPr>
          <w:tblCellSpacing w:w="15" w:type="dxa"/>
        </w:trPr>
        <w:tc>
          <w:tcPr>
            <w:tcW w:w="246" w:type="pct"/>
            <w:tcBorders>
              <w:top w:val="nil"/>
              <w:left w:val="nil"/>
              <w:bottom w:val="nil"/>
              <w:right w:val="nil"/>
            </w:tcBorders>
            <w:hideMark/>
          </w:tcPr>
          <w:p w14:paraId="5E374A2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32" w:type="pct"/>
            <w:tcBorders>
              <w:top w:val="nil"/>
              <w:left w:val="nil"/>
              <w:bottom w:val="nil"/>
              <w:right w:val="nil"/>
            </w:tcBorders>
            <w:hideMark/>
          </w:tcPr>
          <w:p w14:paraId="0A25DF7E"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Aanvang sprekers fragment</w:t>
            </w:r>
          </w:p>
        </w:tc>
        <w:tc>
          <w:tcPr>
            <w:tcW w:w="2464" w:type="pct"/>
            <w:tcBorders>
              <w:top w:val="nil"/>
              <w:left w:val="nil"/>
              <w:bottom w:val="nil"/>
              <w:right w:val="nil"/>
            </w:tcBorders>
            <w:hideMark/>
          </w:tcPr>
          <w:p w14:paraId="69FBA642"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De tijdstip en datum van aanvang van het SPREKERS FRAGMENT</w:t>
            </w:r>
          </w:p>
        </w:tc>
        <w:tc>
          <w:tcPr>
            <w:tcW w:w="493" w:type="pct"/>
            <w:tcBorders>
              <w:top w:val="nil"/>
              <w:left w:val="nil"/>
              <w:bottom w:val="nil"/>
              <w:right w:val="nil"/>
            </w:tcBorders>
            <w:hideMark/>
          </w:tcPr>
          <w:p w14:paraId="762628BC"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DT</w:t>
            </w:r>
          </w:p>
        </w:tc>
        <w:tc>
          <w:tcPr>
            <w:tcW w:w="493" w:type="pct"/>
            <w:tcBorders>
              <w:top w:val="nil"/>
              <w:left w:val="nil"/>
              <w:bottom w:val="nil"/>
              <w:right w:val="nil"/>
            </w:tcBorders>
            <w:hideMark/>
          </w:tcPr>
          <w:p w14:paraId="30F5B0AE"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CD4563" w:rsidRPr="006255DB" w14:paraId="7CAEE8B2" w14:textId="77777777" w:rsidTr="004E4774">
        <w:trPr>
          <w:tblCellSpacing w:w="15" w:type="dxa"/>
        </w:trPr>
        <w:tc>
          <w:tcPr>
            <w:tcW w:w="246" w:type="pct"/>
            <w:tcBorders>
              <w:top w:val="nil"/>
              <w:left w:val="nil"/>
              <w:bottom w:val="nil"/>
              <w:right w:val="nil"/>
            </w:tcBorders>
            <w:hideMark/>
          </w:tcPr>
          <w:p w14:paraId="607AACF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32" w:type="pct"/>
            <w:tcBorders>
              <w:top w:val="nil"/>
              <w:left w:val="nil"/>
              <w:bottom w:val="nil"/>
              <w:right w:val="nil"/>
            </w:tcBorders>
            <w:hideMark/>
          </w:tcPr>
          <w:p w14:paraId="5D49C7C2"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Toespraaktekst</w:t>
            </w:r>
          </w:p>
        </w:tc>
        <w:tc>
          <w:tcPr>
            <w:tcW w:w="2464" w:type="pct"/>
            <w:tcBorders>
              <w:top w:val="nil"/>
              <w:left w:val="nil"/>
              <w:bottom w:val="nil"/>
              <w:right w:val="nil"/>
            </w:tcBorders>
            <w:hideMark/>
          </w:tcPr>
          <w:p w14:paraId="7281436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uitgeschreven weergave van het SPREKERS FRAGMENT</w:t>
            </w:r>
          </w:p>
        </w:tc>
        <w:tc>
          <w:tcPr>
            <w:tcW w:w="493" w:type="pct"/>
            <w:tcBorders>
              <w:top w:val="nil"/>
              <w:left w:val="nil"/>
              <w:bottom w:val="nil"/>
              <w:right w:val="nil"/>
            </w:tcBorders>
            <w:hideMark/>
          </w:tcPr>
          <w:p w14:paraId="6402BB46"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TXT</w:t>
            </w:r>
          </w:p>
        </w:tc>
        <w:tc>
          <w:tcPr>
            <w:tcW w:w="493" w:type="pct"/>
            <w:tcBorders>
              <w:top w:val="nil"/>
              <w:left w:val="nil"/>
              <w:bottom w:val="nil"/>
              <w:right w:val="nil"/>
            </w:tcBorders>
            <w:hideMark/>
          </w:tcPr>
          <w:p w14:paraId="57D760F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15358C10" w14:textId="77777777" w:rsidTr="004E4774">
        <w:trPr>
          <w:tblCellSpacing w:w="15" w:type="dxa"/>
        </w:trPr>
        <w:tc>
          <w:tcPr>
            <w:tcW w:w="246" w:type="pct"/>
            <w:tcBorders>
              <w:top w:val="nil"/>
              <w:left w:val="nil"/>
              <w:bottom w:val="nil"/>
              <w:right w:val="nil"/>
            </w:tcBorders>
            <w:hideMark/>
          </w:tcPr>
          <w:p w14:paraId="5D21EB2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32" w:type="pct"/>
            <w:tcBorders>
              <w:top w:val="nil"/>
              <w:left w:val="nil"/>
              <w:bottom w:val="nil"/>
              <w:right w:val="nil"/>
            </w:tcBorders>
            <w:hideMark/>
          </w:tcPr>
          <w:p w14:paraId="79460B34"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Toespraaktitel</w:t>
            </w:r>
          </w:p>
        </w:tc>
        <w:tc>
          <w:tcPr>
            <w:tcW w:w="2464" w:type="pct"/>
            <w:tcBorders>
              <w:top w:val="nil"/>
              <w:left w:val="nil"/>
              <w:bottom w:val="nil"/>
              <w:right w:val="nil"/>
            </w:tcBorders>
            <w:hideMark/>
          </w:tcPr>
          <w:p w14:paraId="0F28CF44" w14:textId="77777777" w:rsidR="00CD4563" w:rsidRPr="006255DB" w:rsidRDefault="004E4774" w:rsidP="00CD4563">
            <w:pPr>
              <w:spacing w:line="240" w:lineRule="auto"/>
              <w:contextualSpacing w:val="0"/>
              <w:rPr>
                <w:rFonts w:ascii="Times New Roman" w:hAnsi="Times New Roman"/>
                <w:sz w:val="22"/>
                <w:szCs w:val="22"/>
              </w:rPr>
            </w:pPr>
            <w:r w:rsidRPr="004E4774">
              <w:rPr>
                <w:rFonts w:ascii="Times New Roman" w:hAnsi="Times New Roman"/>
                <w:sz w:val="22"/>
                <w:szCs w:val="22"/>
              </w:rPr>
              <w:t>De titel die kenmerkend is voor het SPREKERS FRAGMENT of deel van de discussie</w:t>
            </w:r>
          </w:p>
        </w:tc>
        <w:tc>
          <w:tcPr>
            <w:tcW w:w="493" w:type="pct"/>
            <w:tcBorders>
              <w:top w:val="nil"/>
              <w:left w:val="nil"/>
              <w:bottom w:val="nil"/>
              <w:right w:val="nil"/>
            </w:tcBorders>
            <w:hideMark/>
          </w:tcPr>
          <w:p w14:paraId="2BA4237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AN100</w:t>
            </w:r>
          </w:p>
        </w:tc>
        <w:tc>
          <w:tcPr>
            <w:tcW w:w="493" w:type="pct"/>
            <w:tcBorders>
              <w:top w:val="nil"/>
              <w:left w:val="nil"/>
              <w:bottom w:val="nil"/>
              <w:right w:val="nil"/>
            </w:tcBorders>
            <w:hideMark/>
          </w:tcPr>
          <w:p w14:paraId="52F17C2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104D5F33" w14:textId="77777777" w:rsidTr="004E4774">
        <w:trPr>
          <w:tblCellSpacing w:w="15" w:type="dxa"/>
        </w:trPr>
        <w:tc>
          <w:tcPr>
            <w:tcW w:w="246" w:type="pct"/>
            <w:tcBorders>
              <w:top w:val="nil"/>
              <w:left w:val="nil"/>
              <w:bottom w:val="nil"/>
              <w:right w:val="nil"/>
            </w:tcBorders>
            <w:hideMark/>
          </w:tcPr>
          <w:p w14:paraId="424B00C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32" w:type="pct"/>
            <w:tcBorders>
              <w:top w:val="nil"/>
              <w:left w:val="nil"/>
              <w:bottom w:val="nil"/>
              <w:right w:val="nil"/>
            </w:tcBorders>
            <w:hideMark/>
          </w:tcPr>
          <w:p w14:paraId="5268B5C4"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Audio link</w:t>
            </w:r>
          </w:p>
        </w:tc>
        <w:tc>
          <w:tcPr>
            <w:tcW w:w="2464" w:type="pct"/>
            <w:tcBorders>
              <w:top w:val="nil"/>
              <w:left w:val="nil"/>
              <w:bottom w:val="nil"/>
              <w:right w:val="nil"/>
            </w:tcBorders>
            <w:hideMark/>
          </w:tcPr>
          <w:p w14:paraId="16120F4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link naar de audio opname van het SPREKERS FRAGMENT</w:t>
            </w:r>
          </w:p>
        </w:tc>
        <w:tc>
          <w:tcPr>
            <w:tcW w:w="493" w:type="pct"/>
            <w:tcBorders>
              <w:top w:val="nil"/>
              <w:left w:val="nil"/>
              <w:bottom w:val="nil"/>
              <w:right w:val="nil"/>
            </w:tcBorders>
            <w:hideMark/>
          </w:tcPr>
          <w:p w14:paraId="4DDFC51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URI</w:t>
            </w:r>
          </w:p>
        </w:tc>
        <w:tc>
          <w:tcPr>
            <w:tcW w:w="493" w:type="pct"/>
            <w:tcBorders>
              <w:top w:val="nil"/>
              <w:left w:val="nil"/>
              <w:bottom w:val="nil"/>
              <w:right w:val="nil"/>
            </w:tcBorders>
            <w:hideMark/>
          </w:tcPr>
          <w:p w14:paraId="1C980D9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3D80FB19" w14:textId="77777777" w:rsidTr="004E4774">
        <w:trPr>
          <w:tblCellSpacing w:w="15" w:type="dxa"/>
        </w:trPr>
        <w:tc>
          <w:tcPr>
            <w:tcW w:w="246" w:type="pct"/>
            <w:tcBorders>
              <w:top w:val="nil"/>
              <w:left w:val="nil"/>
              <w:bottom w:val="nil"/>
              <w:right w:val="nil"/>
            </w:tcBorders>
            <w:hideMark/>
          </w:tcPr>
          <w:p w14:paraId="0349F41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32" w:type="pct"/>
            <w:tcBorders>
              <w:top w:val="nil"/>
              <w:left w:val="nil"/>
              <w:bottom w:val="nil"/>
              <w:right w:val="nil"/>
            </w:tcBorders>
            <w:hideMark/>
          </w:tcPr>
          <w:p w14:paraId="47267BB6"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Video link</w:t>
            </w:r>
          </w:p>
        </w:tc>
        <w:tc>
          <w:tcPr>
            <w:tcW w:w="2464" w:type="pct"/>
            <w:tcBorders>
              <w:top w:val="nil"/>
              <w:left w:val="nil"/>
              <w:bottom w:val="nil"/>
              <w:right w:val="nil"/>
            </w:tcBorders>
            <w:hideMark/>
          </w:tcPr>
          <w:p w14:paraId="2A64CF0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link naar de video opname van het SPREKERS FRAGMENT</w:t>
            </w:r>
          </w:p>
        </w:tc>
        <w:tc>
          <w:tcPr>
            <w:tcW w:w="493" w:type="pct"/>
            <w:tcBorders>
              <w:top w:val="nil"/>
              <w:left w:val="nil"/>
              <w:bottom w:val="nil"/>
              <w:right w:val="nil"/>
            </w:tcBorders>
            <w:hideMark/>
          </w:tcPr>
          <w:p w14:paraId="7867558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URI</w:t>
            </w:r>
          </w:p>
        </w:tc>
        <w:tc>
          <w:tcPr>
            <w:tcW w:w="493" w:type="pct"/>
            <w:tcBorders>
              <w:top w:val="nil"/>
              <w:left w:val="nil"/>
              <w:bottom w:val="nil"/>
              <w:right w:val="nil"/>
            </w:tcBorders>
            <w:hideMark/>
          </w:tcPr>
          <w:p w14:paraId="2F49CE6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3BD7FADE" w14:textId="77777777" w:rsidTr="004E4774">
        <w:trPr>
          <w:tblCellSpacing w:w="15" w:type="dxa"/>
        </w:trPr>
        <w:tc>
          <w:tcPr>
            <w:tcW w:w="246" w:type="pct"/>
            <w:tcBorders>
              <w:top w:val="nil"/>
              <w:left w:val="nil"/>
              <w:bottom w:val="nil"/>
              <w:right w:val="nil"/>
            </w:tcBorders>
            <w:hideMark/>
          </w:tcPr>
          <w:p w14:paraId="182DBD3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32" w:type="pct"/>
            <w:tcBorders>
              <w:top w:val="nil"/>
              <w:left w:val="nil"/>
              <w:bottom w:val="nil"/>
              <w:right w:val="nil"/>
            </w:tcBorders>
            <w:hideMark/>
          </w:tcPr>
          <w:p w14:paraId="2DC06CE7"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Positie notulen</w:t>
            </w:r>
          </w:p>
        </w:tc>
        <w:tc>
          <w:tcPr>
            <w:tcW w:w="2464" w:type="pct"/>
            <w:tcBorders>
              <w:top w:val="nil"/>
              <w:left w:val="nil"/>
              <w:bottom w:val="nil"/>
              <w:right w:val="nil"/>
            </w:tcBorders>
            <w:hideMark/>
          </w:tcPr>
          <w:p w14:paraId="4A1E9AC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positie van het SPREKERS FRAGMENT binnen de notulen</w:t>
            </w:r>
          </w:p>
        </w:tc>
        <w:tc>
          <w:tcPr>
            <w:tcW w:w="493" w:type="pct"/>
            <w:tcBorders>
              <w:top w:val="nil"/>
              <w:left w:val="nil"/>
              <w:bottom w:val="nil"/>
              <w:right w:val="nil"/>
            </w:tcBorders>
            <w:hideMark/>
          </w:tcPr>
          <w:p w14:paraId="1325B63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AN10</w:t>
            </w:r>
          </w:p>
        </w:tc>
        <w:tc>
          <w:tcPr>
            <w:tcW w:w="493" w:type="pct"/>
            <w:tcBorders>
              <w:top w:val="nil"/>
              <w:left w:val="nil"/>
              <w:bottom w:val="nil"/>
              <w:right w:val="nil"/>
            </w:tcBorders>
            <w:hideMark/>
          </w:tcPr>
          <w:p w14:paraId="28CC2C9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4E4774" w:rsidRPr="006255DB" w14:paraId="31C45018" w14:textId="77777777" w:rsidTr="004E4774">
        <w:trPr>
          <w:tblCellSpacing w:w="15" w:type="dxa"/>
        </w:trPr>
        <w:tc>
          <w:tcPr>
            <w:tcW w:w="246" w:type="pct"/>
            <w:tcBorders>
              <w:top w:val="nil"/>
              <w:left w:val="nil"/>
              <w:bottom w:val="nil"/>
              <w:right w:val="nil"/>
            </w:tcBorders>
          </w:tcPr>
          <w:p w14:paraId="67BFF834" w14:textId="77777777" w:rsidR="004E4774" w:rsidRPr="006255DB" w:rsidRDefault="004E4774" w:rsidP="004E4774">
            <w:pPr>
              <w:spacing w:line="240" w:lineRule="auto"/>
              <w:contextualSpacing w:val="0"/>
              <w:rPr>
                <w:rFonts w:ascii="Times New Roman" w:hAnsi="Times New Roman"/>
                <w:sz w:val="22"/>
                <w:szCs w:val="22"/>
              </w:rPr>
            </w:pPr>
          </w:p>
        </w:tc>
        <w:tc>
          <w:tcPr>
            <w:tcW w:w="1232" w:type="pct"/>
            <w:tcBorders>
              <w:top w:val="nil"/>
              <w:left w:val="nil"/>
              <w:bottom w:val="nil"/>
              <w:right w:val="nil"/>
            </w:tcBorders>
          </w:tcPr>
          <w:p w14:paraId="4AA1CFC3" w14:textId="22578531" w:rsidR="004E4774" w:rsidRDefault="004E4774" w:rsidP="004E4774">
            <w:pPr>
              <w:rPr>
                <w:rFonts w:ascii="Calibri" w:hAnsi="Calibri" w:cs="Calibri"/>
                <w:color w:val="0F0F0F"/>
                <w:sz w:val="22"/>
                <w:szCs w:val="22"/>
              </w:rPr>
            </w:pPr>
          </w:p>
        </w:tc>
        <w:tc>
          <w:tcPr>
            <w:tcW w:w="2464" w:type="pct"/>
            <w:tcBorders>
              <w:top w:val="nil"/>
              <w:left w:val="nil"/>
              <w:bottom w:val="nil"/>
              <w:right w:val="nil"/>
            </w:tcBorders>
          </w:tcPr>
          <w:p w14:paraId="3CAC42C2" w14:textId="77777777" w:rsidR="004E4774" w:rsidRPr="006255DB" w:rsidRDefault="004E4774" w:rsidP="004E4774">
            <w:pPr>
              <w:spacing w:line="240" w:lineRule="auto"/>
              <w:contextualSpacing w:val="0"/>
              <w:rPr>
                <w:rFonts w:ascii="Times New Roman" w:hAnsi="Times New Roman"/>
                <w:sz w:val="22"/>
                <w:szCs w:val="22"/>
              </w:rPr>
            </w:pPr>
          </w:p>
        </w:tc>
        <w:tc>
          <w:tcPr>
            <w:tcW w:w="493" w:type="pct"/>
            <w:tcBorders>
              <w:top w:val="nil"/>
              <w:left w:val="nil"/>
              <w:bottom w:val="nil"/>
              <w:right w:val="nil"/>
            </w:tcBorders>
          </w:tcPr>
          <w:p w14:paraId="3789DAED" w14:textId="77777777" w:rsidR="004E4774" w:rsidRPr="006255DB" w:rsidRDefault="004E4774" w:rsidP="004E4774">
            <w:pPr>
              <w:spacing w:line="240" w:lineRule="auto"/>
              <w:contextualSpacing w:val="0"/>
              <w:rPr>
                <w:rFonts w:ascii="Times New Roman" w:hAnsi="Times New Roman"/>
                <w:sz w:val="22"/>
                <w:szCs w:val="22"/>
              </w:rPr>
            </w:pPr>
          </w:p>
        </w:tc>
        <w:tc>
          <w:tcPr>
            <w:tcW w:w="493" w:type="pct"/>
            <w:tcBorders>
              <w:top w:val="nil"/>
              <w:left w:val="nil"/>
              <w:bottom w:val="nil"/>
              <w:right w:val="nil"/>
            </w:tcBorders>
          </w:tcPr>
          <w:p w14:paraId="3EA096C1" w14:textId="77777777" w:rsidR="004E4774" w:rsidRPr="006255DB" w:rsidRDefault="004E4774" w:rsidP="004E4774">
            <w:pPr>
              <w:spacing w:line="240" w:lineRule="auto"/>
              <w:contextualSpacing w:val="0"/>
              <w:rPr>
                <w:rFonts w:ascii="Times New Roman" w:hAnsi="Times New Roman"/>
                <w:sz w:val="22"/>
                <w:szCs w:val="22"/>
              </w:rPr>
            </w:pPr>
          </w:p>
        </w:tc>
      </w:tr>
      <w:tr w:rsidR="004E4774" w:rsidRPr="006255DB" w14:paraId="20198419" w14:textId="77777777" w:rsidTr="004E4774">
        <w:trPr>
          <w:tblCellSpacing w:w="15" w:type="dxa"/>
        </w:trPr>
        <w:tc>
          <w:tcPr>
            <w:tcW w:w="246" w:type="pct"/>
            <w:tcBorders>
              <w:top w:val="nil"/>
              <w:left w:val="nil"/>
              <w:bottom w:val="nil"/>
              <w:right w:val="nil"/>
            </w:tcBorders>
          </w:tcPr>
          <w:p w14:paraId="5341645C" w14:textId="77777777" w:rsidR="004E4774" w:rsidRPr="006255DB" w:rsidRDefault="004E4774" w:rsidP="004E4774">
            <w:pPr>
              <w:spacing w:line="240" w:lineRule="auto"/>
              <w:contextualSpacing w:val="0"/>
              <w:rPr>
                <w:rFonts w:ascii="Times New Roman" w:hAnsi="Times New Roman"/>
                <w:sz w:val="22"/>
                <w:szCs w:val="22"/>
              </w:rPr>
            </w:pPr>
          </w:p>
        </w:tc>
        <w:tc>
          <w:tcPr>
            <w:tcW w:w="1232" w:type="pct"/>
            <w:tcBorders>
              <w:top w:val="nil"/>
              <w:left w:val="nil"/>
              <w:bottom w:val="nil"/>
              <w:right w:val="nil"/>
            </w:tcBorders>
          </w:tcPr>
          <w:p w14:paraId="0EB40DBE" w14:textId="129D71B6" w:rsidR="004E4774" w:rsidRDefault="004E4774" w:rsidP="004E4774">
            <w:pPr>
              <w:rPr>
                <w:rFonts w:ascii="Calibri" w:hAnsi="Calibri" w:cs="Calibri"/>
                <w:color w:val="0F0F0F"/>
                <w:sz w:val="22"/>
                <w:szCs w:val="22"/>
              </w:rPr>
            </w:pPr>
          </w:p>
        </w:tc>
        <w:tc>
          <w:tcPr>
            <w:tcW w:w="2464" w:type="pct"/>
            <w:tcBorders>
              <w:top w:val="nil"/>
              <w:left w:val="nil"/>
              <w:bottom w:val="nil"/>
              <w:right w:val="nil"/>
            </w:tcBorders>
          </w:tcPr>
          <w:p w14:paraId="2C7FF037" w14:textId="77777777" w:rsidR="004E4774" w:rsidRPr="006255DB" w:rsidRDefault="004E4774" w:rsidP="004E4774">
            <w:pPr>
              <w:spacing w:line="240" w:lineRule="auto"/>
              <w:contextualSpacing w:val="0"/>
              <w:rPr>
                <w:rFonts w:ascii="Times New Roman" w:hAnsi="Times New Roman"/>
                <w:sz w:val="22"/>
                <w:szCs w:val="22"/>
              </w:rPr>
            </w:pPr>
          </w:p>
        </w:tc>
        <w:tc>
          <w:tcPr>
            <w:tcW w:w="493" w:type="pct"/>
            <w:tcBorders>
              <w:top w:val="nil"/>
              <w:left w:val="nil"/>
              <w:bottom w:val="nil"/>
              <w:right w:val="nil"/>
            </w:tcBorders>
          </w:tcPr>
          <w:p w14:paraId="432F3EAE" w14:textId="77777777" w:rsidR="004E4774" w:rsidRPr="006255DB" w:rsidRDefault="004E4774" w:rsidP="004E4774">
            <w:pPr>
              <w:spacing w:line="240" w:lineRule="auto"/>
              <w:contextualSpacing w:val="0"/>
              <w:rPr>
                <w:rFonts w:ascii="Times New Roman" w:hAnsi="Times New Roman"/>
                <w:sz w:val="22"/>
                <w:szCs w:val="22"/>
              </w:rPr>
            </w:pPr>
          </w:p>
        </w:tc>
        <w:tc>
          <w:tcPr>
            <w:tcW w:w="493" w:type="pct"/>
            <w:tcBorders>
              <w:top w:val="nil"/>
              <w:left w:val="nil"/>
              <w:bottom w:val="nil"/>
              <w:right w:val="nil"/>
            </w:tcBorders>
          </w:tcPr>
          <w:p w14:paraId="068464BE" w14:textId="77777777" w:rsidR="004E4774" w:rsidRPr="006255DB" w:rsidRDefault="004E4774" w:rsidP="004E4774">
            <w:pPr>
              <w:spacing w:line="240" w:lineRule="auto"/>
              <w:contextualSpacing w:val="0"/>
              <w:rPr>
                <w:rFonts w:ascii="Times New Roman" w:hAnsi="Times New Roman"/>
                <w:sz w:val="22"/>
                <w:szCs w:val="22"/>
              </w:rPr>
            </w:pPr>
          </w:p>
        </w:tc>
      </w:tr>
    </w:tbl>
    <w:p w14:paraId="0DED79F8"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6ADFC7D5" w14:textId="77777777" w:rsidTr="00CD4563">
        <w:trPr>
          <w:tblCellSpacing w:w="15" w:type="dxa"/>
        </w:trPr>
        <w:tc>
          <w:tcPr>
            <w:tcW w:w="1500" w:type="pct"/>
            <w:tcBorders>
              <w:top w:val="nil"/>
              <w:left w:val="nil"/>
              <w:bottom w:val="nil"/>
              <w:right w:val="nil"/>
            </w:tcBorders>
            <w:hideMark/>
          </w:tcPr>
          <w:p w14:paraId="6A6CCC2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260218E9"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6255DB" w14:paraId="63B7FB6C" w14:textId="77777777" w:rsidTr="00CD4563">
        <w:trPr>
          <w:tblCellSpacing w:w="15" w:type="dxa"/>
        </w:trPr>
        <w:tc>
          <w:tcPr>
            <w:tcW w:w="0" w:type="auto"/>
            <w:tcBorders>
              <w:top w:val="nil"/>
              <w:left w:val="nil"/>
              <w:bottom w:val="nil"/>
              <w:right w:val="nil"/>
            </w:tcBorders>
            <w:hideMark/>
          </w:tcPr>
          <w:p w14:paraId="39827717"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5D1F7C0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1BE60E1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CD4563" w:rsidRPr="006255DB" w14:paraId="53A6051D" w14:textId="77777777" w:rsidTr="00CD4563">
        <w:trPr>
          <w:tblCellSpacing w:w="15" w:type="dxa"/>
        </w:trPr>
        <w:tc>
          <w:tcPr>
            <w:tcW w:w="250" w:type="pct"/>
            <w:tcBorders>
              <w:top w:val="nil"/>
              <w:left w:val="nil"/>
              <w:bottom w:val="nil"/>
              <w:right w:val="nil"/>
            </w:tcBorders>
            <w:hideMark/>
          </w:tcPr>
          <w:p w14:paraId="2435415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2A19728A"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SPREKERS FRAGMENT [ 0 .. * ] hoort bij AGENDAPUNT [ 1 ]</w:t>
            </w:r>
          </w:p>
        </w:tc>
        <w:tc>
          <w:tcPr>
            <w:tcW w:w="2500" w:type="pct"/>
            <w:tcBorders>
              <w:top w:val="nil"/>
              <w:left w:val="nil"/>
              <w:bottom w:val="nil"/>
              <w:right w:val="nil"/>
            </w:tcBorders>
            <w:hideMark/>
          </w:tcPr>
          <w:p w14:paraId="2D4BE53C"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Een SPREKERS FRAGMENT hoort bij een AGENDAPUNT of subAGENDAPUNT</w:t>
            </w:r>
          </w:p>
        </w:tc>
      </w:tr>
    </w:tbl>
    <w:p w14:paraId="231F0CF8" w14:textId="77777777" w:rsidR="00CD4563" w:rsidRPr="00CD4563" w:rsidRDefault="00CD4563" w:rsidP="00CD4563">
      <w:pPr>
        <w:pStyle w:val="Kop2"/>
        <w:rPr>
          <w:rFonts w:ascii="Calibri" w:hAnsi="Calibri"/>
        </w:rPr>
      </w:pPr>
      <w:bookmarkStart w:id="58" w:name="global-global_d16507e10496"/>
      <w:bookmarkStart w:id="59" w:name="_Toc489351698"/>
      <w:bookmarkEnd w:id="58"/>
      <w:r w:rsidRPr="00CD4563">
        <w:rPr>
          <w:rFonts w:ascii="Calibri" w:hAnsi="Calibri"/>
        </w:rPr>
        <w:lastRenderedPageBreak/>
        <w:t>Objecttype STEMMING</w:t>
      </w:r>
      <w:bookmarkEnd w:id="59"/>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2EB36681" w14:textId="77777777" w:rsidTr="00CD4563">
        <w:trPr>
          <w:tblCellSpacing w:w="15" w:type="dxa"/>
        </w:trPr>
        <w:tc>
          <w:tcPr>
            <w:tcW w:w="1489" w:type="pct"/>
            <w:tcBorders>
              <w:top w:val="nil"/>
              <w:left w:val="nil"/>
              <w:bottom w:val="nil"/>
              <w:right w:val="nil"/>
            </w:tcBorders>
            <w:hideMark/>
          </w:tcPr>
          <w:p w14:paraId="79413AF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5681054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STEMMING</w:t>
            </w:r>
          </w:p>
        </w:tc>
      </w:tr>
      <w:tr w:rsidR="00CD4563" w:rsidRPr="006255DB" w14:paraId="1B24C099" w14:textId="77777777" w:rsidTr="00CD4563">
        <w:trPr>
          <w:tblCellSpacing w:w="15" w:type="dxa"/>
        </w:trPr>
        <w:tc>
          <w:tcPr>
            <w:tcW w:w="1489" w:type="pct"/>
            <w:tcBorders>
              <w:top w:val="nil"/>
              <w:left w:val="nil"/>
              <w:bottom w:val="nil"/>
              <w:right w:val="nil"/>
            </w:tcBorders>
            <w:hideMark/>
          </w:tcPr>
          <w:p w14:paraId="33703F2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743472CB" w14:textId="77777777" w:rsidR="00CD4563" w:rsidRPr="006255DB" w:rsidRDefault="00C43647" w:rsidP="00CD4563">
            <w:pPr>
              <w:spacing w:line="240" w:lineRule="auto"/>
              <w:contextualSpacing w:val="0"/>
              <w:rPr>
                <w:rFonts w:ascii="Times New Roman" w:hAnsi="Times New Roman"/>
                <w:sz w:val="22"/>
                <w:szCs w:val="22"/>
              </w:rPr>
            </w:pPr>
            <w:r w:rsidRPr="00C43647">
              <w:rPr>
                <w:rFonts w:ascii="Times New Roman" w:hAnsi="Times New Roman"/>
                <w:sz w:val="22"/>
                <w:szCs w:val="22"/>
              </w:rPr>
              <w:t>Polulo (Vote event) en Tweede Kamer</w:t>
            </w:r>
          </w:p>
        </w:tc>
      </w:tr>
      <w:tr w:rsidR="00CD4563" w:rsidRPr="006255DB" w14:paraId="10EBCB7E" w14:textId="77777777" w:rsidTr="00CD4563">
        <w:trPr>
          <w:tblCellSpacing w:w="15" w:type="dxa"/>
        </w:trPr>
        <w:tc>
          <w:tcPr>
            <w:tcW w:w="1489" w:type="pct"/>
            <w:tcBorders>
              <w:top w:val="nil"/>
              <w:left w:val="nil"/>
              <w:bottom w:val="nil"/>
              <w:right w:val="nil"/>
            </w:tcBorders>
            <w:hideMark/>
          </w:tcPr>
          <w:p w14:paraId="6BFD61F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72A3CC91" w14:textId="77777777" w:rsidR="00CD4563" w:rsidRPr="006255DB" w:rsidRDefault="00C43647" w:rsidP="00C43647">
            <w:pPr>
              <w:spacing w:line="240" w:lineRule="auto"/>
              <w:contextualSpacing w:val="0"/>
              <w:rPr>
                <w:rFonts w:ascii="Times New Roman" w:hAnsi="Times New Roman"/>
                <w:sz w:val="22"/>
                <w:szCs w:val="22"/>
              </w:rPr>
            </w:pPr>
            <w:r w:rsidRPr="00C43647">
              <w:rPr>
                <w:rFonts w:ascii="Times New Roman" w:hAnsi="Times New Roman"/>
                <w:sz w:val="22"/>
                <w:szCs w:val="22"/>
              </w:rPr>
              <w:t>Een moment waarop een keuze gemaakt moet worden over een bepaald AGENDAPUNT of VERGADERSTUK, waarbij alle uitgebrachte STEMmen of FRACTIE STEMmen geteld worden.</w:t>
            </w:r>
          </w:p>
        </w:tc>
      </w:tr>
      <w:tr w:rsidR="00CD4563" w:rsidRPr="006255DB" w14:paraId="0B120112" w14:textId="77777777" w:rsidTr="00CD4563">
        <w:trPr>
          <w:tblCellSpacing w:w="15" w:type="dxa"/>
        </w:trPr>
        <w:tc>
          <w:tcPr>
            <w:tcW w:w="1489" w:type="pct"/>
            <w:tcBorders>
              <w:top w:val="nil"/>
              <w:left w:val="nil"/>
              <w:bottom w:val="nil"/>
              <w:right w:val="nil"/>
            </w:tcBorders>
            <w:hideMark/>
          </w:tcPr>
          <w:p w14:paraId="40EA5B2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79B7610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KING (ORI) o.b.v. Popolo</w:t>
            </w:r>
          </w:p>
        </w:tc>
      </w:tr>
      <w:tr w:rsidR="00CD4563" w:rsidRPr="006255DB" w14:paraId="02B1698B" w14:textId="77777777" w:rsidTr="00CD4563">
        <w:trPr>
          <w:tblCellSpacing w:w="15" w:type="dxa"/>
        </w:trPr>
        <w:tc>
          <w:tcPr>
            <w:tcW w:w="1489" w:type="pct"/>
            <w:tcBorders>
              <w:top w:val="nil"/>
              <w:left w:val="nil"/>
              <w:bottom w:val="nil"/>
              <w:right w:val="nil"/>
            </w:tcBorders>
            <w:hideMark/>
          </w:tcPr>
          <w:p w14:paraId="4CBFB39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71591CC3"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7ACF19F2" w14:textId="77777777" w:rsidTr="00CD4563">
        <w:trPr>
          <w:tblCellSpacing w:w="15" w:type="dxa"/>
        </w:trPr>
        <w:tc>
          <w:tcPr>
            <w:tcW w:w="1489" w:type="pct"/>
            <w:tcBorders>
              <w:top w:val="nil"/>
              <w:left w:val="nil"/>
              <w:bottom w:val="nil"/>
              <w:right w:val="nil"/>
            </w:tcBorders>
            <w:hideMark/>
          </w:tcPr>
          <w:p w14:paraId="6B2AA0F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Unieke aanduiding</w:t>
            </w:r>
          </w:p>
        </w:tc>
        <w:tc>
          <w:tcPr>
            <w:tcW w:w="3475" w:type="pct"/>
            <w:tcBorders>
              <w:top w:val="nil"/>
              <w:left w:val="nil"/>
              <w:bottom w:val="nil"/>
              <w:right w:val="nil"/>
            </w:tcBorders>
            <w:hideMark/>
          </w:tcPr>
          <w:p w14:paraId="5D6EB2D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Stemmingsidentificatie</w:t>
            </w:r>
          </w:p>
        </w:tc>
      </w:tr>
      <w:tr w:rsidR="00CD4563" w:rsidRPr="006255DB" w14:paraId="6D09A105" w14:textId="77777777" w:rsidTr="00CD4563">
        <w:trPr>
          <w:tblCellSpacing w:w="15" w:type="dxa"/>
        </w:trPr>
        <w:tc>
          <w:tcPr>
            <w:tcW w:w="1489" w:type="pct"/>
            <w:tcBorders>
              <w:top w:val="nil"/>
              <w:left w:val="nil"/>
              <w:bottom w:val="nil"/>
              <w:right w:val="nil"/>
            </w:tcBorders>
            <w:hideMark/>
          </w:tcPr>
          <w:p w14:paraId="76235C2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45948045"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7D9E44E2" w14:textId="77777777" w:rsidTr="00CD4563">
        <w:trPr>
          <w:tblCellSpacing w:w="15" w:type="dxa"/>
        </w:trPr>
        <w:tc>
          <w:tcPr>
            <w:tcW w:w="1489" w:type="pct"/>
            <w:tcBorders>
              <w:top w:val="nil"/>
              <w:left w:val="nil"/>
              <w:bottom w:val="nil"/>
              <w:right w:val="nil"/>
            </w:tcBorders>
            <w:hideMark/>
          </w:tcPr>
          <w:p w14:paraId="2573215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4CD40A5C"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1A1F3CC5" w14:textId="77777777" w:rsidTr="00CD4563">
        <w:trPr>
          <w:tblCellSpacing w:w="15" w:type="dxa"/>
        </w:trPr>
        <w:tc>
          <w:tcPr>
            <w:tcW w:w="1489" w:type="pct"/>
            <w:tcBorders>
              <w:top w:val="nil"/>
              <w:left w:val="nil"/>
              <w:bottom w:val="nil"/>
              <w:right w:val="nil"/>
            </w:tcBorders>
            <w:hideMark/>
          </w:tcPr>
          <w:p w14:paraId="3BC58DA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24D8541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3B6B0471"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07965264" w14:textId="77777777" w:rsidTr="00CD4563">
        <w:trPr>
          <w:tblCellSpacing w:w="15" w:type="dxa"/>
        </w:trPr>
        <w:tc>
          <w:tcPr>
            <w:tcW w:w="1500" w:type="pct"/>
            <w:tcBorders>
              <w:top w:val="nil"/>
              <w:left w:val="nil"/>
              <w:bottom w:val="nil"/>
              <w:right w:val="nil"/>
            </w:tcBorders>
            <w:hideMark/>
          </w:tcPr>
          <w:p w14:paraId="139649B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2CE36B32"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15"/>
        <w:gridCol w:w="3080"/>
        <w:gridCol w:w="6179"/>
        <w:gridCol w:w="1466"/>
        <w:gridCol w:w="1236"/>
      </w:tblGrid>
      <w:tr w:rsidR="00CD4563" w:rsidRPr="006255DB" w14:paraId="7E823900" w14:textId="77777777" w:rsidTr="00CD4563">
        <w:trPr>
          <w:tblCellSpacing w:w="15" w:type="dxa"/>
        </w:trPr>
        <w:tc>
          <w:tcPr>
            <w:tcW w:w="0" w:type="auto"/>
            <w:tcBorders>
              <w:top w:val="nil"/>
              <w:left w:val="nil"/>
              <w:bottom w:val="nil"/>
              <w:right w:val="nil"/>
            </w:tcBorders>
            <w:hideMark/>
          </w:tcPr>
          <w:p w14:paraId="2B941EBA"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6C6B9CE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7770751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3048950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6B88E9E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6255DB" w14:paraId="0EDF48CB" w14:textId="77777777" w:rsidTr="00CD4563">
        <w:trPr>
          <w:tblCellSpacing w:w="15" w:type="dxa"/>
        </w:trPr>
        <w:tc>
          <w:tcPr>
            <w:tcW w:w="250" w:type="pct"/>
            <w:tcBorders>
              <w:top w:val="nil"/>
              <w:left w:val="nil"/>
              <w:bottom w:val="nil"/>
              <w:right w:val="nil"/>
            </w:tcBorders>
            <w:hideMark/>
          </w:tcPr>
          <w:p w14:paraId="64D1BF6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5DA84C0C"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Stemmingsidentificatie</w:t>
            </w:r>
          </w:p>
        </w:tc>
        <w:tc>
          <w:tcPr>
            <w:tcW w:w="2500" w:type="pct"/>
            <w:tcBorders>
              <w:top w:val="nil"/>
              <w:left w:val="nil"/>
              <w:bottom w:val="nil"/>
              <w:right w:val="nil"/>
            </w:tcBorders>
            <w:hideMark/>
          </w:tcPr>
          <w:p w14:paraId="1C7A57B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identificatie van de STEMMING</w:t>
            </w:r>
          </w:p>
        </w:tc>
        <w:tc>
          <w:tcPr>
            <w:tcW w:w="500" w:type="pct"/>
            <w:tcBorders>
              <w:top w:val="nil"/>
              <w:left w:val="nil"/>
              <w:bottom w:val="nil"/>
              <w:right w:val="nil"/>
            </w:tcBorders>
            <w:hideMark/>
          </w:tcPr>
          <w:p w14:paraId="1C836B1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AN10</w:t>
            </w:r>
          </w:p>
        </w:tc>
        <w:tc>
          <w:tcPr>
            <w:tcW w:w="500" w:type="pct"/>
            <w:tcBorders>
              <w:top w:val="nil"/>
              <w:left w:val="nil"/>
              <w:bottom w:val="nil"/>
              <w:right w:val="nil"/>
            </w:tcBorders>
            <w:hideMark/>
          </w:tcPr>
          <w:p w14:paraId="78AFE48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02606EEE" w14:textId="77777777" w:rsidTr="00CD4563">
        <w:trPr>
          <w:tblCellSpacing w:w="15" w:type="dxa"/>
        </w:trPr>
        <w:tc>
          <w:tcPr>
            <w:tcW w:w="250" w:type="pct"/>
            <w:tcBorders>
              <w:top w:val="nil"/>
              <w:left w:val="nil"/>
              <w:bottom w:val="nil"/>
              <w:right w:val="nil"/>
            </w:tcBorders>
            <w:hideMark/>
          </w:tcPr>
          <w:p w14:paraId="26F8525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1F7A943E"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Stemmingstype</w:t>
            </w:r>
          </w:p>
        </w:tc>
        <w:tc>
          <w:tcPr>
            <w:tcW w:w="2500" w:type="pct"/>
            <w:tcBorders>
              <w:top w:val="nil"/>
              <w:left w:val="nil"/>
              <w:bottom w:val="nil"/>
              <w:right w:val="nil"/>
            </w:tcBorders>
            <w:hideMark/>
          </w:tcPr>
          <w:p w14:paraId="3C95C57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wijze waarop de STEMMING is gehouden</w:t>
            </w:r>
          </w:p>
        </w:tc>
        <w:tc>
          <w:tcPr>
            <w:tcW w:w="500" w:type="pct"/>
            <w:tcBorders>
              <w:top w:val="nil"/>
              <w:left w:val="nil"/>
              <w:bottom w:val="nil"/>
              <w:right w:val="nil"/>
            </w:tcBorders>
            <w:hideMark/>
          </w:tcPr>
          <w:p w14:paraId="58C485B9" w14:textId="77777777" w:rsidR="00CD4563" w:rsidRPr="00930858" w:rsidRDefault="00CD4563" w:rsidP="00CD4563">
            <w:pPr>
              <w:spacing w:line="240" w:lineRule="auto"/>
              <w:contextualSpacing w:val="0"/>
              <w:rPr>
                <w:rFonts w:ascii="Times New Roman" w:hAnsi="Times New Roman"/>
                <w:sz w:val="22"/>
                <w:szCs w:val="22"/>
              </w:rPr>
            </w:pPr>
            <w:r w:rsidRPr="00930858">
              <w:rPr>
                <w:rFonts w:ascii="Times New Roman" w:hAnsi="Times New Roman"/>
                <w:sz w:val="22"/>
                <w:szCs w:val="22"/>
              </w:rPr>
              <w:t>stemmingsType</w:t>
            </w:r>
          </w:p>
        </w:tc>
        <w:tc>
          <w:tcPr>
            <w:tcW w:w="500" w:type="pct"/>
            <w:tcBorders>
              <w:top w:val="nil"/>
              <w:left w:val="nil"/>
              <w:bottom w:val="nil"/>
              <w:right w:val="nil"/>
            </w:tcBorders>
            <w:hideMark/>
          </w:tcPr>
          <w:p w14:paraId="064AE5D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6A70FACB" w14:textId="77777777" w:rsidTr="00CD4563">
        <w:trPr>
          <w:tblCellSpacing w:w="15" w:type="dxa"/>
        </w:trPr>
        <w:tc>
          <w:tcPr>
            <w:tcW w:w="250" w:type="pct"/>
            <w:tcBorders>
              <w:top w:val="nil"/>
              <w:left w:val="nil"/>
              <w:bottom w:val="nil"/>
              <w:right w:val="nil"/>
            </w:tcBorders>
            <w:hideMark/>
          </w:tcPr>
          <w:p w14:paraId="488C63A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4CD894B4"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Eindresultaat</w:t>
            </w:r>
          </w:p>
        </w:tc>
        <w:tc>
          <w:tcPr>
            <w:tcW w:w="2500" w:type="pct"/>
            <w:tcBorders>
              <w:top w:val="nil"/>
              <w:left w:val="nil"/>
              <w:bottom w:val="nil"/>
              <w:right w:val="nil"/>
            </w:tcBorders>
            <w:hideMark/>
          </w:tcPr>
          <w:p w14:paraId="2BCD985B"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Het eindresultaat weergeeft de uitslag van de stemming en wordt afgeleid van alle uitgebrachte STEMmen of FRACTIE STEM.</w:t>
            </w:r>
          </w:p>
        </w:tc>
        <w:tc>
          <w:tcPr>
            <w:tcW w:w="500" w:type="pct"/>
            <w:tcBorders>
              <w:top w:val="nil"/>
              <w:left w:val="nil"/>
              <w:bottom w:val="nil"/>
              <w:right w:val="nil"/>
            </w:tcBorders>
            <w:hideMark/>
          </w:tcPr>
          <w:p w14:paraId="095AA22B"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AN100</w:t>
            </w:r>
          </w:p>
        </w:tc>
        <w:tc>
          <w:tcPr>
            <w:tcW w:w="500" w:type="pct"/>
            <w:tcBorders>
              <w:top w:val="nil"/>
              <w:left w:val="nil"/>
              <w:bottom w:val="nil"/>
              <w:right w:val="nil"/>
            </w:tcBorders>
            <w:hideMark/>
          </w:tcPr>
          <w:p w14:paraId="750C0D8E"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1</w:t>
            </w:r>
          </w:p>
        </w:tc>
      </w:tr>
    </w:tbl>
    <w:p w14:paraId="0B52217B"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37EB6937" w14:textId="77777777" w:rsidTr="00CD4563">
        <w:trPr>
          <w:tblCellSpacing w:w="15" w:type="dxa"/>
        </w:trPr>
        <w:tc>
          <w:tcPr>
            <w:tcW w:w="1500" w:type="pct"/>
            <w:tcBorders>
              <w:top w:val="nil"/>
              <w:left w:val="nil"/>
              <w:bottom w:val="nil"/>
              <w:right w:val="nil"/>
            </w:tcBorders>
            <w:hideMark/>
          </w:tcPr>
          <w:p w14:paraId="68DB161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5D303C4B"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6255DB" w14:paraId="22089090" w14:textId="77777777" w:rsidTr="00CD4563">
        <w:trPr>
          <w:tblCellSpacing w:w="15" w:type="dxa"/>
        </w:trPr>
        <w:tc>
          <w:tcPr>
            <w:tcW w:w="0" w:type="auto"/>
            <w:tcBorders>
              <w:top w:val="nil"/>
              <w:left w:val="nil"/>
              <w:bottom w:val="nil"/>
              <w:right w:val="nil"/>
            </w:tcBorders>
            <w:hideMark/>
          </w:tcPr>
          <w:p w14:paraId="1E85F6DE"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145C728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39A24A4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CD4563" w:rsidRPr="006255DB" w14:paraId="2529EBE9" w14:textId="77777777" w:rsidTr="00CD4563">
        <w:trPr>
          <w:tblCellSpacing w:w="15" w:type="dxa"/>
        </w:trPr>
        <w:tc>
          <w:tcPr>
            <w:tcW w:w="250" w:type="pct"/>
            <w:tcBorders>
              <w:top w:val="nil"/>
              <w:left w:val="nil"/>
              <w:bottom w:val="nil"/>
              <w:right w:val="nil"/>
            </w:tcBorders>
            <w:hideMark/>
          </w:tcPr>
          <w:p w14:paraId="3D9EA71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0A7C57AD"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STEMMING [ 0 .. * ] leidt tot BESLUIT [ 0 .. 1 ]</w:t>
            </w:r>
          </w:p>
        </w:tc>
        <w:tc>
          <w:tcPr>
            <w:tcW w:w="2500" w:type="pct"/>
            <w:tcBorders>
              <w:top w:val="nil"/>
              <w:left w:val="nil"/>
              <w:bottom w:val="nil"/>
              <w:right w:val="nil"/>
            </w:tcBorders>
            <w:hideMark/>
          </w:tcPr>
          <w:p w14:paraId="5F3C3E2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uitslag van een STEMMING leidt een BESLUIT</w:t>
            </w:r>
          </w:p>
        </w:tc>
      </w:tr>
      <w:tr w:rsidR="00CD4563" w:rsidRPr="00D47E61" w14:paraId="6847C349" w14:textId="77777777" w:rsidTr="00CD4563">
        <w:trPr>
          <w:tblCellSpacing w:w="15" w:type="dxa"/>
        </w:trPr>
        <w:tc>
          <w:tcPr>
            <w:tcW w:w="250" w:type="pct"/>
            <w:tcBorders>
              <w:top w:val="nil"/>
              <w:left w:val="nil"/>
              <w:bottom w:val="nil"/>
              <w:right w:val="nil"/>
            </w:tcBorders>
            <w:hideMark/>
          </w:tcPr>
          <w:p w14:paraId="544C1FE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077023EE" w14:textId="5A78B0E4"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STEMMING [ 0 .. * ] hoort bij of kan betrekking hebben op</w:t>
            </w:r>
            <w:r w:rsidR="00930858" w:rsidRPr="00D47E61">
              <w:rPr>
                <w:rFonts w:ascii="Times New Roman" w:hAnsi="Times New Roman"/>
                <w:sz w:val="22"/>
                <w:szCs w:val="22"/>
              </w:rPr>
              <w:t xml:space="preserve"> </w:t>
            </w:r>
            <w:r w:rsidRPr="00D47E61">
              <w:rPr>
                <w:rFonts w:ascii="Times New Roman" w:hAnsi="Times New Roman"/>
                <w:sz w:val="22"/>
                <w:szCs w:val="22"/>
              </w:rPr>
              <w:t>AGENDAPUNT [ 0 .. 1 ]</w:t>
            </w:r>
          </w:p>
        </w:tc>
        <w:tc>
          <w:tcPr>
            <w:tcW w:w="2500" w:type="pct"/>
            <w:tcBorders>
              <w:top w:val="nil"/>
              <w:left w:val="nil"/>
              <w:bottom w:val="nil"/>
              <w:right w:val="nil"/>
            </w:tcBorders>
            <w:hideMark/>
          </w:tcPr>
          <w:p w14:paraId="741F1A7B"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Een STEMMING kan betrekking hebben op een AGENDAPUNT of subAGENDAPUNT.</w:t>
            </w:r>
          </w:p>
        </w:tc>
      </w:tr>
      <w:tr w:rsidR="00CD4563" w:rsidRPr="00D47E61" w14:paraId="4A31EE45" w14:textId="77777777" w:rsidTr="00CD4563">
        <w:trPr>
          <w:tblCellSpacing w:w="15" w:type="dxa"/>
        </w:trPr>
        <w:tc>
          <w:tcPr>
            <w:tcW w:w="250" w:type="pct"/>
            <w:tcBorders>
              <w:top w:val="nil"/>
              <w:left w:val="nil"/>
              <w:bottom w:val="nil"/>
              <w:right w:val="nil"/>
            </w:tcBorders>
            <w:hideMark/>
          </w:tcPr>
          <w:p w14:paraId="241BC939"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2250" w:type="pct"/>
            <w:tcBorders>
              <w:top w:val="nil"/>
              <w:left w:val="nil"/>
              <w:bottom w:val="nil"/>
              <w:right w:val="nil"/>
            </w:tcBorders>
            <w:hideMark/>
          </w:tcPr>
          <w:p w14:paraId="5903534B"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STEMMING [ 0 .. * ] heeft betrekking op VERGADERSTUK [ 0 .. 1 ]</w:t>
            </w:r>
          </w:p>
        </w:tc>
        <w:tc>
          <w:tcPr>
            <w:tcW w:w="2500" w:type="pct"/>
            <w:tcBorders>
              <w:top w:val="nil"/>
              <w:left w:val="nil"/>
              <w:bottom w:val="nil"/>
              <w:right w:val="nil"/>
            </w:tcBorders>
            <w:hideMark/>
          </w:tcPr>
          <w:p w14:paraId="6F9F37F0"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Een STEMMING heeft vaak betrekking op een VERGADERSTUK</w:t>
            </w:r>
          </w:p>
        </w:tc>
      </w:tr>
    </w:tbl>
    <w:p w14:paraId="788E9F1C" w14:textId="77777777" w:rsidR="00CD4563" w:rsidRPr="00D47E61"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D47E61" w14:paraId="118BDC8E" w14:textId="77777777" w:rsidTr="00CD4563">
        <w:trPr>
          <w:tblCellSpacing w:w="15" w:type="dxa"/>
        </w:trPr>
        <w:tc>
          <w:tcPr>
            <w:tcW w:w="1500" w:type="pct"/>
            <w:tcBorders>
              <w:top w:val="nil"/>
              <w:left w:val="nil"/>
              <w:bottom w:val="nil"/>
              <w:right w:val="nil"/>
            </w:tcBorders>
            <w:hideMark/>
          </w:tcPr>
          <w:p w14:paraId="127AF16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Toelichting</w:t>
            </w:r>
          </w:p>
        </w:tc>
      </w:tr>
    </w:tbl>
    <w:p w14:paraId="3D98E8C9" w14:textId="77777777" w:rsidR="00CD4563" w:rsidRPr="00D47E61"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9"/>
        <w:gridCol w:w="11907"/>
      </w:tblGrid>
      <w:tr w:rsidR="00CD4563" w:rsidRPr="006255DB" w14:paraId="7CB97393" w14:textId="77777777" w:rsidTr="00CD4563">
        <w:trPr>
          <w:tblCellSpacing w:w="15" w:type="dxa"/>
        </w:trPr>
        <w:tc>
          <w:tcPr>
            <w:tcW w:w="250" w:type="pct"/>
            <w:tcBorders>
              <w:top w:val="nil"/>
              <w:left w:val="nil"/>
              <w:bottom w:val="nil"/>
              <w:right w:val="nil"/>
            </w:tcBorders>
            <w:hideMark/>
          </w:tcPr>
          <w:p w14:paraId="2E273F83"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4750" w:type="pct"/>
            <w:tcBorders>
              <w:top w:val="nil"/>
              <w:left w:val="nil"/>
              <w:bottom w:val="nil"/>
              <w:right w:val="nil"/>
            </w:tcBorders>
            <w:hideMark/>
          </w:tcPr>
          <w:p w14:paraId="32BC4BEC" w14:textId="084B99EC" w:rsidR="00CD4563" w:rsidRPr="006255DB" w:rsidRDefault="00CD4563" w:rsidP="00930858">
            <w:pPr>
              <w:spacing w:line="240" w:lineRule="auto"/>
              <w:contextualSpacing w:val="0"/>
              <w:rPr>
                <w:rFonts w:ascii="Times New Roman" w:hAnsi="Times New Roman"/>
                <w:sz w:val="22"/>
                <w:szCs w:val="22"/>
              </w:rPr>
            </w:pPr>
            <w:r w:rsidRPr="00D47E61">
              <w:rPr>
                <w:rFonts w:ascii="Times New Roman" w:hAnsi="Times New Roman"/>
                <w:sz w:val="22"/>
                <w:szCs w:val="22"/>
              </w:rPr>
              <w:t xml:space="preserve">In de gemeenteraad kunnen alleen </w:t>
            </w:r>
            <w:r w:rsidR="00930858" w:rsidRPr="00D47E61">
              <w:rPr>
                <w:rFonts w:ascii="Times New Roman" w:hAnsi="Times New Roman"/>
                <w:sz w:val="22"/>
                <w:szCs w:val="22"/>
              </w:rPr>
              <w:t>raadsl</w:t>
            </w:r>
            <w:r w:rsidRPr="00D47E61">
              <w:rPr>
                <w:rFonts w:ascii="Times New Roman" w:hAnsi="Times New Roman"/>
                <w:sz w:val="22"/>
                <w:szCs w:val="22"/>
              </w:rPr>
              <w:t xml:space="preserve">eden een STEM uitbrengen. De stemming kan hoofdelijk per </w:t>
            </w:r>
            <w:r w:rsidR="00930858" w:rsidRPr="00D47E61">
              <w:rPr>
                <w:rFonts w:ascii="Times New Roman" w:hAnsi="Times New Roman"/>
                <w:sz w:val="22"/>
                <w:szCs w:val="22"/>
              </w:rPr>
              <w:t>raadslid (STEM)</w:t>
            </w:r>
            <w:r w:rsidRPr="00D47E61">
              <w:rPr>
                <w:rFonts w:ascii="Times New Roman" w:hAnsi="Times New Roman"/>
                <w:sz w:val="22"/>
                <w:szCs w:val="22"/>
              </w:rPr>
              <w:t xml:space="preserve"> z</w:t>
            </w:r>
            <w:r w:rsidR="00930858" w:rsidRPr="00D47E61">
              <w:rPr>
                <w:rFonts w:ascii="Times New Roman" w:hAnsi="Times New Roman"/>
                <w:sz w:val="22"/>
                <w:szCs w:val="22"/>
              </w:rPr>
              <w:t>ijn of per fractie (FRACTIESTEM</w:t>
            </w:r>
            <w:r w:rsidRPr="00D47E61">
              <w:rPr>
                <w:rFonts w:ascii="Times New Roman" w:hAnsi="Times New Roman"/>
                <w:sz w:val="22"/>
                <w:szCs w:val="22"/>
              </w:rPr>
              <w:t>).</w:t>
            </w:r>
          </w:p>
        </w:tc>
      </w:tr>
    </w:tbl>
    <w:p w14:paraId="7193BC3F" w14:textId="38E1EB63" w:rsidR="00CD4563" w:rsidRPr="00D47E61" w:rsidRDefault="00CD4563" w:rsidP="00CD4563">
      <w:pPr>
        <w:pStyle w:val="Kop2"/>
        <w:rPr>
          <w:rFonts w:ascii="Calibri" w:hAnsi="Calibri"/>
        </w:rPr>
      </w:pPr>
      <w:bookmarkStart w:id="60" w:name="global-global_d16507e11587"/>
      <w:bookmarkStart w:id="61" w:name="_Toc489351699"/>
      <w:bookmarkEnd w:id="60"/>
      <w:r w:rsidRPr="00D47E61">
        <w:rPr>
          <w:rFonts w:ascii="Calibri" w:hAnsi="Calibri"/>
        </w:rPr>
        <w:lastRenderedPageBreak/>
        <w:t>Objecttype VERGADERDEELNEMER</w:t>
      </w:r>
      <w:bookmarkEnd w:id="61"/>
      <w:r w:rsidR="00F24C9A" w:rsidRPr="00D47E61">
        <w:rPr>
          <w:rFonts w:ascii="Calibri" w:hAnsi="Calibri"/>
        </w:rPr>
        <w:t xml:space="preserve"> </w:t>
      </w: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D47E61" w14:paraId="49C14E9A" w14:textId="77777777" w:rsidTr="00CD4563">
        <w:trPr>
          <w:tblCellSpacing w:w="15" w:type="dxa"/>
        </w:trPr>
        <w:tc>
          <w:tcPr>
            <w:tcW w:w="1489" w:type="pct"/>
            <w:tcBorders>
              <w:top w:val="nil"/>
              <w:left w:val="nil"/>
              <w:bottom w:val="nil"/>
              <w:right w:val="nil"/>
            </w:tcBorders>
            <w:hideMark/>
          </w:tcPr>
          <w:p w14:paraId="4BA9A1D1"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Naam</w:t>
            </w:r>
          </w:p>
        </w:tc>
        <w:tc>
          <w:tcPr>
            <w:tcW w:w="3475" w:type="pct"/>
            <w:tcBorders>
              <w:top w:val="nil"/>
              <w:left w:val="nil"/>
              <w:bottom w:val="nil"/>
              <w:right w:val="nil"/>
            </w:tcBorders>
            <w:hideMark/>
          </w:tcPr>
          <w:p w14:paraId="45B19C2D"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VERGADERDEELNEMER</w:t>
            </w:r>
          </w:p>
        </w:tc>
      </w:tr>
      <w:tr w:rsidR="00CD4563" w:rsidRPr="00D47E61" w14:paraId="02389CBA" w14:textId="77777777" w:rsidTr="00CD4563">
        <w:trPr>
          <w:tblCellSpacing w:w="15" w:type="dxa"/>
        </w:trPr>
        <w:tc>
          <w:tcPr>
            <w:tcW w:w="1489" w:type="pct"/>
            <w:tcBorders>
              <w:top w:val="nil"/>
              <w:left w:val="nil"/>
              <w:bottom w:val="nil"/>
              <w:right w:val="nil"/>
            </w:tcBorders>
            <w:hideMark/>
          </w:tcPr>
          <w:p w14:paraId="17F14523"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Herkomst</w:t>
            </w:r>
          </w:p>
        </w:tc>
        <w:tc>
          <w:tcPr>
            <w:tcW w:w="3475" w:type="pct"/>
            <w:tcBorders>
              <w:top w:val="nil"/>
              <w:left w:val="nil"/>
              <w:bottom w:val="nil"/>
              <w:right w:val="nil"/>
            </w:tcBorders>
            <w:hideMark/>
          </w:tcPr>
          <w:p w14:paraId="1DF6055E" w14:textId="14C5912E" w:rsidR="00CD4563" w:rsidRPr="00D47E61" w:rsidRDefault="00F24C9A" w:rsidP="00CD4563">
            <w:pPr>
              <w:spacing w:line="240" w:lineRule="auto"/>
              <w:contextualSpacing w:val="0"/>
              <w:rPr>
                <w:rFonts w:ascii="Times New Roman" w:hAnsi="Times New Roman"/>
                <w:sz w:val="22"/>
                <w:szCs w:val="22"/>
              </w:rPr>
            </w:pPr>
            <w:r w:rsidRPr="00D47E61">
              <w:rPr>
                <w:rFonts w:ascii="Times New Roman" w:hAnsi="Times New Roman"/>
                <w:sz w:val="22"/>
                <w:szCs w:val="22"/>
              </w:rPr>
              <w:t xml:space="preserve">Popolo (person) </w:t>
            </w:r>
          </w:p>
        </w:tc>
      </w:tr>
      <w:tr w:rsidR="00CD4563" w:rsidRPr="00D47E61" w14:paraId="684E1D67" w14:textId="77777777" w:rsidTr="00CD4563">
        <w:trPr>
          <w:tblCellSpacing w:w="15" w:type="dxa"/>
        </w:trPr>
        <w:tc>
          <w:tcPr>
            <w:tcW w:w="1489" w:type="pct"/>
            <w:tcBorders>
              <w:top w:val="nil"/>
              <w:left w:val="nil"/>
              <w:bottom w:val="nil"/>
              <w:right w:val="nil"/>
            </w:tcBorders>
            <w:hideMark/>
          </w:tcPr>
          <w:p w14:paraId="50E13A2D"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Definitie</w:t>
            </w:r>
          </w:p>
        </w:tc>
        <w:tc>
          <w:tcPr>
            <w:tcW w:w="3475" w:type="pct"/>
            <w:tcBorders>
              <w:top w:val="nil"/>
              <w:left w:val="nil"/>
              <w:bottom w:val="nil"/>
              <w:right w:val="nil"/>
            </w:tcBorders>
            <w:hideMark/>
          </w:tcPr>
          <w:p w14:paraId="6B81A970"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Een persoon die deelnemer is aan een VERGADERING</w:t>
            </w:r>
          </w:p>
        </w:tc>
      </w:tr>
      <w:tr w:rsidR="00CD4563" w:rsidRPr="006255DB" w14:paraId="0F2BBE57" w14:textId="77777777" w:rsidTr="00CD4563">
        <w:trPr>
          <w:tblCellSpacing w:w="15" w:type="dxa"/>
        </w:trPr>
        <w:tc>
          <w:tcPr>
            <w:tcW w:w="1489" w:type="pct"/>
            <w:tcBorders>
              <w:top w:val="nil"/>
              <w:left w:val="nil"/>
              <w:bottom w:val="nil"/>
              <w:right w:val="nil"/>
            </w:tcBorders>
            <w:hideMark/>
          </w:tcPr>
          <w:p w14:paraId="17CAF20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Herkomst definitie</w:t>
            </w:r>
          </w:p>
        </w:tc>
        <w:tc>
          <w:tcPr>
            <w:tcW w:w="3475" w:type="pct"/>
            <w:tcBorders>
              <w:top w:val="nil"/>
              <w:left w:val="nil"/>
              <w:bottom w:val="nil"/>
              <w:right w:val="nil"/>
            </w:tcBorders>
            <w:hideMark/>
          </w:tcPr>
          <w:p w14:paraId="5FB3C8D0"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ORI</w:t>
            </w:r>
          </w:p>
        </w:tc>
      </w:tr>
      <w:tr w:rsidR="00CD4563" w:rsidRPr="006255DB" w14:paraId="6AC3E46F" w14:textId="77777777" w:rsidTr="00CD4563">
        <w:trPr>
          <w:tblCellSpacing w:w="15" w:type="dxa"/>
        </w:trPr>
        <w:tc>
          <w:tcPr>
            <w:tcW w:w="1489" w:type="pct"/>
            <w:tcBorders>
              <w:top w:val="nil"/>
              <w:left w:val="nil"/>
              <w:bottom w:val="nil"/>
              <w:right w:val="nil"/>
            </w:tcBorders>
            <w:hideMark/>
          </w:tcPr>
          <w:p w14:paraId="1C31BCD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3B273909"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76CF4A35" w14:textId="77777777" w:rsidTr="00CD4563">
        <w:trPr>
          <w:tblCellSpacing w:w="15" w:type="dxa"/>
        </w:trPr>
        <w:tc>
          <w:tcPr>
            <w:tcW w:w="1489" w:type="pct"/>
            <w:tcBorders>
              <w:top w:val="nil"/>
              <w:left w:val="nil"/>
              <w:bottom w:val="nil"/>
              <w:right w:val="nil"/>
            </w:tcBorders>
            <w:hideMark/>
          </w:tcPr>
          <w:p w14:paraId="781F722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Unieke aanduiding</w:t>
            </w:r>
          </w:p>
        </w:tc>
        <w:tc>
          <w:tcPr>
            <w:tcW w:w="3475" w:type="pct"/>
            <w:tcBorders>
              <w:top w:val="nil"/>
              <w:left w:val="nil"/>
              <w:bottom w:val="nil"/>
              <w:right w:val="nil"/>
            </w:tcBorders>
            <w:hideMark/>
          </w:tcPr>
          <w:p w14:paraId="696C3237"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1D246B28" w14:textId="77777777" w:rsidTr="00CD4563">
        <w:trPr>
          <w:tblCellSpacing w:w="15" w:type="dxa"/>
        </w:trPr>
        <w:tc>
          <w:tcPr>
            <w:tcW w:w="1489" w:type="pct"/>
            <w:tcBorders>
              <w:top w:val="nil"/>
              <w:left w:val="nil"/>
              <w:bottom w:val="nil"/>
              <w:right w:val="nil"/>
            </w:tcBorders>
            <w:hideMark/>
          </w:tcPr>
          <w:p w14:paraId="095ED87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16A398AA"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1BFAD5CB" w14:textId="77777777" w:rsidTr="00CD4563">
        <w:trPr>
          <w:tblCellSpacing w:w="15" w:type="dxa"/>
        </w:trPr>
        <w:tc>
          <w:tcPr>
            <w:tcW w:w="1489" w:type="pct"/>
            <w:tcBorders>
              <w:top w:val="nil"/>
              <w:left w:val="nil"/>
              <w:bottom w:val="nil"/>
              <w:right w:val="nil"/>
            </w:tcBorders>
            <w:hideMark/>
          </w:tcPr>
          <w:p w14:paraId="192F964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51A40258"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7A34F74E" w14:textId="77777777" w:rsidTr="00CD4563">
        <w:trPr>
          <w:tblCellSpacing w:w="15" w:type="dxa"/>
        </w:trPr>
        <w:tc>
          <w:tcPr>
            <w:tcW w:w="1489" w:type="pct"/>
            <w:tcBorders>
              <w:top w:val="nil"/>
              <w:left w:val="nil"/>
              <w:bottom w:val="nil"/>
              <w:right w:val="nil"/>
            </w:tcBorders>
            <w:hideMark/>
          </w:tcPr>
          <w:p w14:paraId="00E88ED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74BC632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5D0067CA"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0EC60F91" w14:textId="77777777" w:rsidTr="00CD4563">
        <w:trPr>
          <w:tblCellSpacing w:w="15" w:type="dxa"/>
        </w:trPr>
        <w:tc>
          <w:tcPr>
            <w:tcW w:w="1500" w:type="pct"/>
            <w:tcBorders>
              <w:top w:val="nil"/>
              <w:left w:val="nil"/>
              <w:bottom w:val="nil"/>
              <w:right w:val="nil"/>
            </w:tcBorders>
            <w:hideMark/>
          </w:tcPr>
          <w:p w14:paraId="739AA55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5F4FE50C"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253"/>
        <w:gridCol w:w="3946"/>
        <w:gridCol w:w="5816"/>
        <w:gridCol w:w="1686"/>
        <w:gridCol w:w="875"/>
      </w:tblGrid>
      <w:tr w:rsidR="00CD4563" w:rsidRPr="006255DB" w14:paraId="6F09BD15" w14:textId="77777777" w:rsidTr="00CD4563">
        <w:trPr>
          <w:tblCellSpacing w:w="15" w:type="dxa"/>
        </w:trPr>
        <w:tc>
          <w:tcPr>
            <w:tcW w:w="0" w:type="auto"/>
            <w:tcBorders>
              <w:top w:val="nil"/>
              <w:left w:val="nil"/>
              <w:bottom w:val="nil"/>
              <w:right w:val="nil"/>
            </w:tcBorders>
            <w:hideMark/>
          </w:tcPr>
          <w:p w14:paraId="1712E01E"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4A2CA1C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2D4863E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4D2D8FB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67EFA13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D47E61" w14:paraId="2C2E137A" w14:textId="77777777" w:rsidTr="00CD4563">
        <w:trPr>
          <w:tblCellSpacing w:w="15" w:type="dxa"/>
        </w:trPr>
        <w:tc>
          <w:tcPr>
            <w:tcW w:w="205" w:type="pct"/>
            <w:tcBorders>
              <w:top w:val="nil"/>
              <w:left w:val="nil"/>
              <w:bottom w:val="nil"/>
              <w:right w:val="nil"/>
            </w:tcBorders>
            <w:hideMark/>
          </w:tcPr>
          <w:p w14:paraId="63A7CE9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191" w:type="pct"/>
            <w:tcBorders>
              <w:top w:val="nil"/>
              <w:left w:val="nil"/>
              <w:bottom w:val="nil"/>
              <w:right w:val="nil"/>
            </w:tcBorders>
            <w:hideMark/>
          </w:tcPr>
          <w:p w14:paraId="37ADF371"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Functie</w:t>
            </w:r>
          </w:p>
        </w:tc>
        <w:tc>
          <w:tcPr>
            <w:tcW w:w="2423" w:type="pct"/>
            <w:tcBorders>
              <w:top w:val="nil"/>
              <w:left w:val="nil"/>
              <w:bottom w:val="nil"/>
              <w:right w:val="nil"/>
            </w:tcBorders>
            <w:hideMark/>
          </w:tcPr>
          <w:p w14:paraId="2760F571"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De functie van een VERGADERDEELNEMER.</w:t>
            </w:r>
          </w:p>
        </w:tc>
        <w:tc>
          <w:tcPr>
            <w:tcW w:w="658" w:type="pct"/>
            <w:tcBorders>
              <w:top w:val="nil"/>
              <w:left w:val="nil"/>
              <w:bottom w:val="nil"/>
              <w:right w:val="nil"/>
            </w:tcBorders>
            <w:hideMark/>
          </w:tcPr>
          <w:p w14:paraId="4DB4BD27"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functieNaam</w:t>
            </w:r>
          </w:p>
        </w:tc>
        <w:tc>
          <w:tcPr>
            <w:tcW w:w="452" w:type="pct"/>
            <w:tcBorders>
              <w:top w:val="nil"/>
              <w:left w:val="nil"/>
              <w:bottom w:val="nil"/>
              <w:right w:val="nil"/>
            </w:tcBorders>
            <w:hideMark/>
          </w:tcPr>
          <w:p w14:paraId="29C9577D"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CD4563" w:rsidRPr="006255DB" w14:paraId="673C3D47" w14:textId="77777777" w:rsidTr="00CD4563">
        <w:trPr>
          <w:tblCellSpacing w:w="15" w:type="dxa"/>
        </w:trPr>
        <w:tc>
          <w:tcPr>
            <w:tcW w:w="205" w:type="pct"/>
            <w:tcBorders>
              <w:top w:val="nil"/>
              <w:left w:val="nil"/>
              <w:bottom w:val="nil"/>
              <w:right w:val="nil"/>
            </w:tcBorders>
            <w:hideMark/>
          </w:tcPr>
          <w:p w14:paraId="7EAE0A94"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191" w:type="pct"/>
            <w:tcBorders>
              <w:top w:val="nil"/>
              <w:left w:val="nil"/>
              <w:bottom w:val="nil"/>
              <w:right w:val="nil"/>
            </w:tcBorders>
            <w:hideMark/>
          </w:tcPr>
          <w:p w14:paraId="75D8D91B"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Naam organisatie</w:t>
            </w:r>
          </w:p>
        </w:tc>
        <w:tc>
          <w:tcPr>
            <w:tcW w:w="2423" w:type="pct"/>
            <w:tcBorders>
              <w:top w:val="nil"/>
              <w:left w:val="nil"/>
              <w:bottom w:val="nil"/>
              <w:right w:val="nil"/>
            </w:tcBorders>
            <w:hideMark/>
          </w:tcPr>
          <w:p w14:paraId="1B0DDF11" w14:textId="16973D0C"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De naam van de organisatie van de VERGADERDEELNEMER</w:t>
            </w:r>
            <w:r w:rsidR="004E4EBC" w:rsidRPr="00D47E61">
              <w:rPr>
                <w:rFonts w:ascii="Times New Roman" w:hAnsi="Times New Roman"/>
                <w:sz w:val="22"/>
                <w:szCs w:val="22"/>
              </w:rPr>
              <w:t>. Dit wordt met name bijgehouden voor deelnemers van buiten de gemeente</w:t>
            </w:r>
          </w:p>
        </w:tc>
        <w:tc>
          <w:tcPr>
            <w:tcW w:w="658" w:type="pct"/>
            <w:tcBorders>
              <w:top w:val="nil"/>
              <w:left w:val="nil"/>
              <w:bottom w:val="nil"/>
              <w:right w:val="nil"/>
            </w:tcBorders>
            <w:hideMark/>
          </w:tcPr>
          <w:p w14:paraId="7E334532"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AN100</w:t>
            </w:r>
          </w:p>
        </w:tc>
        <w:tc>
          <w:tcPr>
            <w:tcW w:w="452" w:type="pct"/>
            <w:tcBorders>
              <w:top w:val="nil"/>
              <w:left w:val="nil"/>
              <w:bottom w:val="nil"/>
              <w:right w:val="nil"/>
            </w:tcBorders>
            <w:hideMark/>
          </w:tcPr>
          <w:p w14:paraId="0FF28DF2"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CD4563" w:rsidRPr="00B1426D" w14:paraId="2DEA1C94" w14:textId="77777777" w:rsidTr="00CD4563">
        <w:trPr>
          <w:tblCellSpacing w:w="15" w:type="dxa"/>
        </w:trPr>
        <w:tc>
          <w:tcPr>
            <w:tcW w:w="205" w:type="pct"/>
            <w:tcBorders>
              <w:top w:val="nil"/>
              <w:left w:val="nil"/>
              <w:bottom w:val="nil"/>
              <w:right w:val="nil"/>
            </w:tcBorders>
          </w:tcPr>
          <w:p w14:paraId="0D07A7C2" w14:textId="77777777" w:rsidR="00CD4563" w:rsidRPr="006255DB" w:rsidRDefault="00CD4563" w:rsidP="00CD4563">
            <w:pPr>
              <w:spacing w:line="240" w:lineRule="auto"/>
              <w:contextualSpacing w:val="0"/>
              <w:rPr>
                <w:rFonts w:ascii="Times New Roman" w:hAnsi="Times New Roman"/>
                <w:sz w:val="22"/>
                <w:szCs w:val="22"/>
              </w:rPr>
            </w:pPr>
          </w:p>
        </w:tc>
        <w:tc>
          <w:tcPr>
            <w:tcW w:w="1191" w:type="pct"/>
            <w:tcBorders>
              <w:top w:val="nil"/>
              <w:left w:val="nil"/>
              <w:bottom w:val="nil"/>
              <w:right w:val="nil"/>
            </w:tcBorders>
          </w:tcPr>
          <w:p w14:paraId="79BB8495"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Geslachtsaanduiding</w:t>
            </w:r>
          </w:p>
        </w:tc>
        <w:tc>
          <w:tcPr>
            <w:tcW w:w="2423" w:type="pct"/>
            <w:tcBorders>
              <w:top w:val="nil"/>
              <w:left w:val="nil"/>
              <w:bottom w:val="nil"/>
              <w:right w:val="nil"/>
            </w:tcBorders>
          </w:tcPr>
          <w:p w14:paraId="29DA306E" w14:textId="41FD31A3" w:rsidR="00CD4563" w:rsidRPr="006255DB" w:rsidRDefault="00CD4563" w:rsidP="00CD4563">
            <w:pPr>
              <w:spacing w:line="240" w:lineRule="auto"/>
              <w:contextualSpacing w:val="0"/>
              <w:rPr>
                <w:rFonts w:ascii="Times New Roman" w:hAnsi="Times New Roman"/>
                <w:sz w:val="22"/>
                <w:szCs w:val="22"/>
              </w:rPr>
            </w:pPr>
            <w:r w:rsidRPr="00B1426D">
              <w:rPr>
                <w:rFonts w:ascii="Times New Roman" w:hAnsi="Times New Roman"/>
                <w:sz w:val="22"/>
                <w:szCs w:val="22"/>
              </w:rPr>
              <w:t xml:space="preserve">Een aanduiding die aangeeft </w:t>
            </w:r>
            <w:r w:rsidRPr="004E4EBC">
              <w:rPr>
                <w:rFonts w:ascii="Times New Roman" w:hAnsi="Times New Roman"/>
                <w:sz w:val="22"/>
                <w:szCs w:val="22"/>
              </w:rPr>
              <w:t xml:space="preserve">dat de </w:t>
            </w:r>
            <w:r w:rsidR="004E4EBC" w:rsidRPr="004E4EBC">
              <w:rPr>
                <w:rFonts w:ascii="Times New Roman" w:hAnsi="Times New Roman"/>
                <w:sz w:val="22"/>
                <w:szCs w:val="22"/>
              </w:rPr>
              <w:t>VERGADERDEELNEMER</w:t>
            </w:r>
            <w:r w:rsidR="004E4EBC" w:rsidRPr="00B1426D">
              <w:rPr>
                <w:rFonts w:ascii="Times New Roman" w:hAnsi="Times New Roman"/>
                <w:sz w:val="22"/>
                <w:szCs w:val="22"/>
              </w:rPr>
              <w:t xml:space="preserve"> </w:t>
            </w:r>
            <w:r w:rsidRPr="00B1426D">
              <w:rPr>
                <w:rFonts w:ascii="Times New Roman" w:hAnsi="Times New Roman"/>
                <w:sz w:val="22"/>
                <w:szCs w:val="22"/>
              </w:rPr>
              <w:t>een man of een vrouw is, of dat het geslacht (nog) onbekend is.</w:t>
            </w:r>
          </w:p>
        </w:tc>
        <w:tc>
          <w:tcPr>
            <w:tcW w:w="658" w:type="pct"/>
            <w:tcBorders>
              <w:top w:val="nil"/>
              <w:left w:val="nil"/>
              <w:bottom w:val="nil"/>
              <w:right w:val="nil"/>
            </w:tcBorders>
          </w:tcPr>
          <w:p w14:paraId="3280BFCF" w14:textId="77777777" w:rsidR="00CD4563" w:rsidRPr="00B1426D" w:rsidRDefault="00CD4563" w:rsidP="00CD4563">
            <w:pPr>
              <w:rPr>
                <w:rFonts w:ascii="Times New Roman" w:hAnsi="Times New Roman"/>
                <w:sz w:val="22"/>
                <w:szCs w:val="22"/>
              </w:rPr>
            </w:pPr>
            <w:r w:rsidRPr="00B1426D">
              <w:rPr>
                <w:rFonts w:ascii="Times New Roman" w:hAnsi="Times New Roman"/>
                <w:sz w:val="22"/>
                <w:szCs w:val="22"/>
              </w:rPr>
              <w:t>geslacht</w:t>
            </w:r>
          </w:p>
        </w:tc>
        <w:tc>
          <w:tcPr>
            <w:tcW w:w="452" w:type="pct"/>
            <w:tcBorders>
              <w:top w:val="nil"/>
              <w:left w:val="nil"/>
              <w:bottom w:val="nil"/>
              <w:right w:val="nil"/>
            </w:tcBorders>
          </w:tcPr>
          <w:p w14:paraId="104B257E" w14:textId="77777777" w:rsidR="00CD4563" w:rsidRPr="00B1426D" w:rsidRDefault="00CD4563" w:rsidP="00CD4563">
            <w:pPr>
              <w:rPr>
                <w:rFonts w:ascii="Times New Roman" w:hAnsi="Times New Roman"/>
                <w:sz w:val="22"/>
                <w:szCs w:val="22"/>
              </w:rPr>
            </w:pPr>
            <w:r w:rsidRPr="006255DB">
              <w:rPr>
                <w:rFonts w:ascii="Times New Roman" w:hAnsi="Times New Roman"/>
                <w:sz w:val="22"/>
                <w:szCs w:val="22"/>
              </w:rPr>
              <w:t>0 .. 1</w:t>
            </w:r>
          </w:p>
        </w:tc>
      </w:tr>
      <w:tr w:rsidR="00CD4563" w:rsidRPr="006255DB" w14:paraId="2EB6264E" w14:textId="77777777" w:rsidTr="00CD4563">
        <w:trPr>
          <w:tblCellSpacing w:w="15" w:type="dxa"/>
        </w:trPr>
        <w:tc>
          <w:tcPr>
            <w:tcW w:w="205" w:type="pct"/>
            <w:tcBorders>
              <w:top w:val="nil"/>
              <w:left w:val="nil"/>
              <w:bottom w:val="nil"/>
              <w:right w:val="nil"/>
            </w:tcBorders>
            <w:hideMark/>
          </w:tcPr>
          <w:p w14:paraId="0957306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191" w:type="pct"/>
            <w:tcBorders>
              <w:top w:val="nil"/>
              <w:left w:val="nil"/>
              <w:bottom w:val="nil"/>
              <w:right w:val="nil"/>
            </w:tcBorders>
            <w:hideMark/>
          </w:tcPr>
          <w:p w14:paraId="70E7F88A"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Naam VERGADERDEELNEMER :</w:t>
            </w:r>
          </w:p>
        </w:tc>
        <w:tc>
          <w:tcPr>
            <w:tcW w:w="2423" w:type="pct"/>
            <w:tcBorders>
              <w:top w:val="nil"/>
              <w:left w:val="nil"/>
              <w:bottom w:val="nil"/>
              <w:right w:val="nil"/>
            </w:tcBorders>
            <w:hideMark/>
          </w:tcPr>
          <w:p w14:paraId="0E36B74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naam van een VERGADERDEELNEMER</w:t>
            </w:r>
          </w:p>
        </w:tc>
        <w:tc>
          <w:tcPr>
            <w:tcW w:w="658" w:type="pct"/>
            <w:tcBorders>
              <w:top w:val="nil"/>
              <w:left w:val="nil"/>
              <w:bottom w:val="nil"/>
              <w:right w:val="nil"/>
            </w:tcBorders>
            <w:hideMark/>
          </w:tcPr>
          <w:p w14:paraId="6421DD0E" w14:textId="77777777" w:rsidR="00CD4563" w:rsidRPr="006255DB" w:rsidRDefault="00CD4563" w:rsidP="00CD4563">
            <w:pPr>
              <w:spacing w:line="240" w:lineRule="auto"/>
              <w:contextualSpacing w:val="0"/>
              <w:rPr>
                <w:rFonts w:ascii="Times New Roman" w:hAnsi="Times New Roman"/>
                <w:sz w:val="22"/>
                <w:szCs w:val="22"/>
              </w:rPr>
            </w:pPr>
          </w:p>
        </w:tc>
        <w:tc>
          <w:tcPr>
            <w:tcW w:w="452" w:type="pct"/>
            <w:tcBorders>
              <w:top w:val="nil"/>
              <w:left w:val="nil"/>
              <w:bottom w:val="nil"/>
              <w:right w:val="nil"/>
            </w:tcBorders>
            <w:hideMark/>
          </w:tcPr>
          <w:p w14:paraId="022A601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0CDAC2FE" w14:textId="77777777" w:rsidTr="00CD4563">
        <w:trPr>
          <w:tblCellSpacing w:w="15" w:type="dxa"/>
        </w:trPr>
        <w:tc>
          <w:tcPr>
            <w:tcW w:w="205" w:type="pct"/>
            <w:tcBorders>
              <w:top w:val="nil"/>
              <w:left w:val="nil"/>
              <w:bottom w:val="nil"/>
              <w:right w:val="nil"/>
            </w:tcBorders>
            <w:hideMark/>
          </w:tcPr>
          <w:p w14:paraId="1CE85C2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191" w:type="pct"/>
            <w:tcBorders>
              <w:top w:val="nil"/>
              <w:left w:val="nil"/>
              <w:bottom w:val="nil"/>
              <w:right w:val="nil"/>
            </w:tcBorders>
            <w:hideMark/>
          </w:tcPr>
          <w:p w14:paraId="1923F82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r w:rsidRPr="00DF79FA">
              <w:t>Voornamen</w:t>
            </w:r>
          </w:p>
        </w:tc>
        <w:tc>
          <w:tcPr>
            <w:tcW w:w="2423" w:type="pct"/>
            <w:tcBorders>
              <w:top w:val="nil"/>
              <w:left w:val="nil"/>
              <w:bottom w:val="nil"/>
              <w:right w:val="nil"/>
            </w:tcBorders>
            <w:hideMark/>
          </w:tcPr>
          <w:p w14:paraId="13F465B6" w14:textId="77777777" w:rsidR="00CD4563" w:rsidRPr="00D73271" w:rsidRDefault="00CD4563" w:rsidP="00CD4563">
            <w:pPr>
              <w:autoSpaceDE w:val="0"/>
              <w:autoSpaceDN w:val="0"/>
              <w:adjustRightInd w:val="0"/>
              <w:spacing w:after="1" w:line="240" w:lineRule="auto"/>
              <w:contextualSpacing w:val="0"/>
              <w:rPr>
                <w:rFonts w:ascii="Times New Roman" w:hAnsi="Times New Roman"/>
                <w:sz w:val="22"/>
                <w:szCs w:val="22"/>
              </w:rPr>
            </w:pPr>
            <w:r w:rsidRPr="00DF79FA">
              <w:rPr>
                <w:rFonts w:ascii="Times New Roman" w:hAnsi="Times New Roman"/>
                <w:sz w:val="22"/>
                <w:szCs w:val="22"/>
              </w:rPr>
              <w:t>De samenvoeging van alle exemplaren van voornaam van een VERGADERDEELNEMER.</w:t>
            </w:r>
          </w:p>
        </w:tc>
        <w:tc>
          <w:tcPr>
            <w:tcW w:w="658" w:type="pct"/>
            <w:tcBorders>
              <w:top w:val="nil"/>
              <w:left w:val="nil"/>
              <w:bottom w:val="nil"/>
              <w:right w:val="nil"/>
            </w:tcBorders>
            <w:hideMark/>
          </w:tcPr>
          <w:p w14:paraId="21EEB3A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w:t>
            </w:r>
            <w:r>
              <w:rPr>
                <w:rFonts w:ascii="Times New Roman" w:hAnsi="Times New Roman"/>
                <w:sz w:val="22"/>
                <w:szCs w:val="22"/>
              </w:rPr>
              <w:t>2</w:t>
            </w:r>
            <w:r w:rsidRPr="006255DB">
              <w:rPr>
                <w:rFonts w:ascii="Times New Roman" w:hAnsi="Times New Roman"/>
                <w:sz w:val="22"/>
                <w:szCs w:val="22"/>
              </w:rPr>
              <w:t>00</w:t>
            </w:r>
          </w:p>
        </w:tc>
        <w:tc>
          <w:tcPr>
            <w:tcW w:w="452" w:type="pct"/>
            <w:tcBorders>
              <w:top w:val="nil"/>
              <w:left w:val="nil"/>
              <w:bottom w:val="nil"/>
              <w:right w:val="nil"/>
            </w:tcBorders>
            <w:hideMark/>
          </w:tcPr>
          <w:p w14:paraId="5D6F2B3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5FD4EB8E" w14:textId="77777777" w:rsidTr="00CD4563">
        <w:trPr>
          <w:tblCellSpacing w:w="15" w:type="dxa"/>
        </w:trPr>
        <w:tc>
          <w:tcPr>
            <w:tcW w:w="205" w:type="pct"/>
            <w:tcBorders>
              <w:top w:val="nil"/>
              <w:left w:val="nil"/>
              <w:bottom w:val="nil"/>
              <w:right w:val="nil"/>
            </w:tcBorders>
            <w:hideMark/>
          </w:tcPr>
          <w:p w14:paraId="3F77391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191" w:type="pct"/>
            <w:tcBorders>
              <w:top w:val="nil"/>
              <w:left w:val="nil"/>
              <w:bottom w:val="nil"/>
              <w:right w:val="nil"/>
            </w:tcBorders>
            <w:hideMark/>
          </w:tcPr>
          <w:p w14:paraId="5BD6887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r w:rsidRPr="00DF79FA">
              <w:t>Voorletters</w:t>
            </w:r>
          </w:p>
        </w:tc>
        <w:tc>
          <w:tcPr>
            <w:tcW w:w="2423" w:type="pct"/>
            <w:tcBorders>
              <w:top w:val="nil"/>
              <w:left w:val="nil"/>
              <w:bottom w:val="nil"/>
              <w:right w:val="nil"/>
            </w:tcBorders>
            <w:hideMark/>
          </w:tcPr>
          <w:p w14:paraId="503D2367" w14:textId="77777777" w:rsidR="00CD4563" w:rsidRPr="00D73271" w:rsidRDefault="00CD4563" w:rsidP="00CD4563">
            <w:pPr>
              <w:autoSpaceDE w:val="0"/>
              <w:autoSpaceDN w:val="0"/>
              <w:adjustRightInd w:val="0"/>
              <w:spacing w:after="1" w:line="240" w:lineRule="auto"/>
              <w:contextualSpacing w:val="0"/>
              <w:rPr>
                <w:rFonts w:ascii="Times New Roman" w:hAnsi="Times New Roman"/>
                <w:sz w:val="22"/>
                <w:szCs w:val="22"/>
              </w:rPr>
            </w:pPr>
            <w:r w:rsidRPr="00DF79FA">
              <w:rPr>
                <w:rFonts w:ascii="Times New Roman" w:hAnsi="Times New Roman"/>
                <w:sz w:val="22"/>
                <w:szCs w:val="22"/>
              </w:rPr>
              <w:t>De voorletters van een VERGADERDEELNEMER.</w:t>
            </w:r>
          </w:p>
        </w:tc>
        <w:tc>
          <w:tcPr>
            <w:tcW w:w="658" w:type="pct"/>
            <w:tcBorders>
              <w:top w:val="nil"/>
              <w:left w:val="nil"/>
              <w:bottom w:val="nil"/>
              <w:right w:val="nil"/>
            </w:tcBorders>
            <w:hideMark/>
          </w:tcPr>
          <w:p w14:paraId="548403C7"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AN20</w:t>
            </w:r>
          </w:p>
        </w:tc>
        <w:tc>
          <w:tcPr>
            <w:tcW w:w="452" w:type="pct"/>
            <w:tcBorders>
              <w:top w:val="nil"/>
              <w:left w:val="nil"/>
              <w:bottom w:val="nil"/>
              <w:right w:val="nil"/>
            </w:tcBorders>
            <w:hideMark/>
          </w:tcPr>
          <w:p w14:paraId="6791CF9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0346CE6F" w14:textId="77777777" w:rsidTr="00CD4563">
        <w:trPr>
          <w:tblCellSpacing w:w="15" w:type="dxa"/>
        </w:trPr>
        <w:tc>
          <w:tcPr>
            <w:tcW w:w="205" w:type="pct"/>
            <w:tcBorders>
              <w:top w:val="nil"/>
              <w:left w:val="nil"/>
              <w:bottom w:val="nil"/>
              <w:right w:val="nil"/>
            </w:tcBorders>
            <w:hideMark/>
          </w:tcPr>
          <w:p w14:paraId="065D866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191" w:type="pct"/>
            <w:tcBorders>
              <w:top w:val="nil"/>
              <w:left w:val="nil"/>
              <w:bottom w:val="nil"/>
              <w:right w:val="nil"/>
            </w:tcBorders>
            <w:hideMark/>
          </w:tcPr>
          <w:p w14:paraId="4CFA9CE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r w:rsidRPr="00DF79FA">
              <w:t>Tussenvoegsel</w:t>
            </w:r>
          </w:p>
        </w:tc>
        <w:tc>
          <w:tcPr>
            <w:tcW w:w="2423" w:type="pct"/>
            <w:tcBorders>
              <w:top w:val="nil"/>
              <w:left w:val="nil"/>
              <w:bottom w:val="nil"/>
              <w:right w:val="nil"/>
            </w:tcBorders>
            <w:hideMark/>
          </w:tcPr>
          <w:p w14:paraId="4562F2B5" w14:textId="77777777" w:rsidR="00CD4563" w:rsidRPr="00D73271" w:rsidRDefault="00CD4563" w:rsidP="00CD4563">
            <w:pPr>
              <w:autoSpaceDE w:val="0"/>
              <w:autoSpaceDN w:val="0"/>
              <w:adjustRightInd w:val="0"/>
              <w:spacing w:after="1" w:line="240" w:lineRule="auto"/>
              <w:contextualSpacing w:val="0"/>
              <w:rPr>
                <w:rFonts w:ascii="Times New Roman" w:hAnsi="Times New Roman"/>
                <w:sz w:val="22"/>
                <w:szCs w:val="22"/>
              </w:rPr>
            </w:pPr>
            <w:r w:rsidRPr="00DF79FA">
              <w:rPr>
                <w:rFonts w:ascii="Times New Roman" w:hAnsi="Times New Roman"/>
                <w:sz w:val="22"/>
                <w:szCs w:val="22"/>
              </w:rPr>
              <w:t>De tussenvoegsel van een VERGADERDEELNEMER</w:t>
            </w:r>
          </w:p>
        </w:tc>
        <w:tc>
          <w:tcPr>
            <w:tcW w:w="658" w:type="pct"/>
            <w:tcBorders>
              <w:top w:val="nil"/>
              <w:left w:val="nil"/>
              <w:bottom w:val="nil"/>
              <w:right w:val="nil"/>
            </w:tcBorders>
            <w:hideMark/>
          </w:tcPr>
          <w:p w14:paraId="0005F5F4"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VOORVOEGSEL</w:t>
            </w:r>
          </w:p>
        </w:tc>
        <w:tc>
          <w:tcPr>
            <w:tcW w:w="452" w:type="pct"/>
            <w:tcBorders>
              <w:top w:val="nil"/>
              <w:left w:val="nil"/>
              <w:bottom w:val="nil"/>
              <w:right w:val="nil"/>
            </w:tcBorders>
            <w:hideMark/>
          </w:tcPr>
          <w:p w14:paraId="7FB9503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5157DE55" w14:textId="77777777" w:rsidTr="00CD4563">
        <w:trPr>
          <w:tblCellSpacing w:w="15" w:type="dxa"/>
        </w:trPr>
        <w:tc>
          <w:tcPr>
            <w:tcW w:w="205" w:type="pct"/>
            <w:tcBorders>
              <w:top w:val="nil"/>
              <w:left w:val="nil"/>
              <w:bottom w:val="nil"/>
              <w:right w:val="nil"/>
            </w:tcBorders>
            <w:hideMark/>
          </w:tcPr>
          <w:p w14:paraId="4E6A3D2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191" w:type="pct"/>
            <w:tcBorders>
              <w:top w:val="nil"/>
              <w:left w:val="nil"/>
              <w:bottom w:val="nil"/>
              <w:right w:val="nil"/>
            </w:tcBorders>
            <w:hideMark/>
          </w:tcPr>
          <w:p w14:paraId="5CBA0B2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r w:rsidRPr="00DF79FA">
              <w:t>Achternaam</w:t>
            </w:r>
          </w:p>
        </w:tc>
        <w:tc>
          <w:tcPr>
            <w:tcW w:w="2423" w:type="pct"/>
            <w:tcBorders>
              <w:top w:val="nil"/>
              <w:left w:val="nil"/>
              <w:bottom w:val="nil"/>
              <w:right w:val="nil"/>
            </w:tcBorders>
            <w:hideMark/>
          </w:tcPr>
          <w:p w14:paraId="684A5777" w14:textId="77777777" w:rsidR="00CD4563" w:rsidRPr="00D73271" w:rsidRDefault="00CD4563" w:rsidP="00CD4563">
            <w:pPr>
              <w:autoSpaceDE w:val="0"/>
              <w:autoSpaceDN w:val="0"/>
              <w:adjustRightInd w:val="0"/>
              <w:spacing w:after="1" w:line="240" w:lineRule="auto"/>
              <w:contextualSpacing w:val="0"/>
              <w:rPr>
                <w:rFonts w:ascii="Times New Roman" w:hAnsi="Times New Roman"/>
                <w:sz w:val="22"/>
                <w:szCs w:val="22"/>
              </w:rPr>
            </w:pPr>
            <w:r w:rsidRPr="00DF79FA">
              <w:rPr>
                <w:rFonts w:ascii="Times New Roman" w:hAnsi="Times New Roman"/>
                <w:sz w:val="22"/>
                <w:szCs w:val="22"/>
              </w:rPr>
              <w:t>De achternaam van een VERGADERDEELNEMER</w:t>
            </w:r>
          </w:p>
        </w:tc>
        <w:tc>
          <w:tcPr>
            <w:tcW w:w="658" w:type="pct"/>
            <w:tcBorders>
              <w:top w:val="nil"/>
              <w:left w:val="nil"/>
              <w:bottom w:val="nil"/>
              <w:right w:val="nil"/>
            </w:tcBorders>
            <w:hideMark/>
          </w:tcPr>
          <w:p w14:paraId="070A65F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w:t>
            </w:r>
            <w:r>
              <w:rPr>
                <w:rFonts w:ascii="Times New Roman" w:hAnsi="Times New Roman"/>
                <w:sz w:val="22"/>
                <w:szCs w:val="22"/>
              </w:rPr>
              <w:t>2</w:t>
            </w:r>
            <w:r w:rsidRPr="006255DB">
              <w:rPr>
                <w:rFonts w:ascii="Times New Roman" w:hAnsi="Times New Roman"/>
                <w:sz w:val="22"/>
                <w:szCs w:val="22"/>
              </w:rPr>
              <w:t>00</w:t>
            </w:r>
          </w:p>
        </w:tc>
        <w:tc>
          <w:tcPr>
            <w:tcW w:w="452" w:type="pct"/>
            <w:tcBorders>
              <w:top w:val="nil"/>
              <w:left w:val="nil"/>
              <w:bottom w:val="nil"/>
              <w:right w:val="nil"/>
            </w:tcBorders>
            <w:hideMark/>
          </w:tcPr>
          <w:p w14:paraId="34F5B61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D47E61" w14:paraId="5F427689" w14:textId="77777777" w:rsidTr="00CD4563">
        <w:trPr>
          <w:tblCellSpacing w:w="15" w:type="dxa"/>
        </w:trPr>
        <w:tc>
          <w:tcPr>
            <w:tcW w:w="205" w:type="pct"/>
            <w:tcBorders>
              <w:top w:val="nil"/>
              <w:left w:val="nil"/>
              <w:bottom w:val="nil"/>
              <w:right w:val="nil"/>
            </w:tcBorders>
            <w:hideMark/>
          </w:tcPr>
          <w:p w14:paraId="32F9496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191" w:type="pct"/>
            <w:tcBorders>
              <w:top w:val="nil"/>
              <w:left w:val="nil"/>
              <w:bottom w:val="nil"/>
              <w:right w:val="nil"/>
            </w:tcBorders>
            <w:hideMark/>
          </w:tcPr>
          <w:p w14:paraId="2080FAA9" w14:textId="1A1D8820"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Nevenfunctie </w:t>
            </w:r>
            <w:r w:rsidR="004E4EBC" w:rsidRPr="00D47E61">
              <w:rPr>
                <w:rFonts w:ascii="Times New Roman" w:hAnsi="Times New Roman"/>
                <w:sz w:val="22"/>
                <w:szCs w:val="22"/>
              </w:rPr>
              <w:t>VERGADERDEELNEMER </w:t>
            </w:r>
            <w:r w:rsidRPr="00D47E61">
              <w:rPr>
                <w:rFonts w:ascii="Times New Roman" w:hAnsi="Times New Roman"/>
                <w:sz w:val="22"/>
                <w:szCs w:val="22"/>
              </w:rPr>
              <w:t>:</w:t>
            </w:r>
          </w:p>
        </w:tc>
        <w:tc>
          <w:tcPr>
            <w:tcW w:w="2423" w:type="pct"/>
            <w:tcBorders>
              <w:top w:val="nil"/>
              <w:left w:val="nil"/>
              <w:bottom w:val="nil"/>
              <w:right w:val="nil"/>
            </w:tcBorders>
            <w:hideMark/>
          </w:tcPr>
          <w:p w14:paraId="0F1CF8DE"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De nevenfuncties van een VERGADERDEELNEMER</w:t>
            </w:r>
          </w:p>
        </w:tc>
        <w:tc>
          <w:tcPr>
            <w:tcW w:w="658" w:type="pct"/>
            <w:tcBorders>
              <w:top w:val="nil"/>
              <w:left w:val="nil"/>
              <w:bottom w:val="nil"/>
              <w:right w:val="nil"/>
            </w:tcBorders>
            <w:hideMark/>
          </w:tcPr>
          <w:p w14:paraId="65841D76" w14:textId="77777777" w:rsidR="00CD4563" w:rsidRPr="00D47E61" w:rsidRDefault="00CD4563" w:rsidP="00CD4563">
            <w:pPr>
              <w:spacing w:line="240" w:lineRule="auto"/>
              <w:contextualSpacing w:val="0"/>
              <w:rPr>
                <w:rFonts w:ascii="Times New Roman" w:hAnsi="Times New Roman"/>
                <w:sz w:val="22"/>
                <w:szCs w:val="22"/>
              </w:rPr>
            </w:pPr>
          </w:p>
        </w:tc>
        <w:tc>
          <w:tcPr>
            <w:tcW w:w="452" w:type="pct"/>
            <w:tcBorders>
              <w:top w:val="nil"/>
              <w:left w:val="nil"/>
              <w:bottom w:val="nil"/>
              <w:right w:val="nil"/>
            </w:tcBorders>
            <w:hideMark/>
          </w:tcPr>
          <w:p w14:paraId="186B164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w:t>
            </w:r>
          </w:p>
        </w:tc>
      </w:tr>
      <w:tr w:rsidR="00CD4563" w:rsidRPr="00D47E61" w14:paraId="1F6BB091" w14:textId="77777777" w:rsidTr="00CD4563">
        <w:trPr>
          <w:tblCellSpacing w:w="15" w:type="dxa"/>
        </w:trPr>
        <w:tc>
          <w:tcPr>
            <w:tcW w:w="205" w:type="pct"/>
            <w:tcBorders>
              <w:top w:val="nil"/>
              <w:left w:val="nil"/>
              <w:bottom w:val="nil"/>
              <w:right w:val="nil"/>
            </w:tcBorders>
            <w:hideMark/>
          </w:tcPr>
          <w:p w14:paraId="13CA5052"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191" w:type="pct"/>
            <w:tcBorders>
              <w:top w:val="nil"/>
              <w:left w:val="nil"/>
              <w:bottom w:val="nil"/>
              <w:right w:val="nil"/>
            </w:tcBorders>
            <w:hideMark/>
          </w:tcPr>
          <w:p w14:paraId="53781881"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Omschrijving nevenfuctie</w:t>
            </w:r>
          </w:p>
        </w:tc>
        <w:tc>
          <w:tcPr>
            <w:tcW w:w="2423" w:type="pct"/>
            <w:tcBorders>
              <w:top w:val="nil"/>
              <w:left w:val="nil"/>
              <w:bottom w:val="nil"/>
              <w:right w:val="nil"/>
            </w:tcBorders>
            <w:hideMark/>
          </w:tcPr>
          <w:p w14:paraId="4150E7FA"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De omschrijving van de nevenfunctie.</w:t>
            </w:r>
          </w:p>
        </w:tc>
        <w:tc>
          <w:tcPr>
            <w:tcW w:w="658" w:type="pct"/>
            <w:tcBorders>
              <w:top w:val="nil"/>
              <w:left w:val="nil"/>
              <w:bottom w:val="nil"/>
              <w:right w:val="nil"/>
            </w:tcBorders>
            <w:hideMark/>
          </w:tcPr>
          <w:p w14:paraId="57E036DD"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AN100</w:t>
            </w:r>
          </w:p>
        </w:tc>
        <w:tc>
          <w:tcPr>
            <w:tcW w:w="452" w:type="pct"/>
            <w:tcBorders>
              <w:top w:val="nil"/>
              <w:left w:val="nil"/>
              <w:bottom w:val="nil"/>
              <w:right w:val="nil"/>
            </w:tcBorders>
            <w:hideMark/>
          </w:tcPr>
          <w:p w14:paraId="4FA59C5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1</w:t>
            </w:r>
          </w:p>
        </w:tc>
      </w:tr>
      <w:tr w:rsidR="00CD4563" w:rsidRPr="00D47E61" w14:paraId="21285CCE" w14:textId="77777777" w:rsidTr="00CD4563">
        <w:trPr>
          <w:tblCellSpacing w:w="15" w:type="dxa"/>
        </w:trPr>
        <w:tc>
          <w:tcPr>
            <w:tcW w:w="205" w:type="pct"/>
            <w:tcBorders>
              <w:top w:val="nil"/>
              <w:left w:val="nil"/>
              <w:bottom w:val="nil"/>
              <w:right w:val="nil"/>
            </w:tcBorders>
            <w:hideMark/>
          </w:tcPr>
          <w:p w14:paraId="016160EE"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191" w:type="pct"/>
            <w:tcBorders>
              <w:top w:val="nil"/>
              <w:left w:val="nil"/>
              <w:bottom w:val="nil"/>
              <w:right w:val="nil"/>
            </w:tcBorders>
            <w:hideMark/>
          </w:tcPr>
          <w:p w14:paraId="0FD02B0F"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Naam organisatie nevenfunctie</w:t>
            </w:r>
          </w:p>
        </w:tc>
        <w:tc>
          <w:tcPr>
            <w:tcW w:w="2423" w:type="pct"/>
            <w:tcBorders>
              <w:top w:val="nil"/>
              <w:left w:val="nil"/>
              <w:bottom w:val="nil"/>
              <w:right w:val="nil"/>
            </w:tcBorders>
            <w:hideMark/>
          </w:tcPr>
          <w:p w14:paraId="40109273"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De naam van de organisatie van de nevenfunctie</w:t>
            </w:r>
          </w:p>
        </w:tc>
        <w:tc>
          <w:tcPr>
            <w:tcW w:w="658" w:type="pct"/>
            <w:tcBorders>
              <w:top w:val="nil"/>
              <w:left w:val="nil"/>
              <w:bottom w:val="nil"/>
              <w:right w:val="nil"/>
            </w:tcBorders>
            <w:hideMark/>
          </w:tcPr>
          <w:p w14:paraId="56CF2D5D"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AN100</w:t>
            </w:r>
          </w:p>
        </w:tc>
        <w:tc>
          <w:tcPr>
            <w:tcW w:w="452" w:type="pct"/>
            <w:tcBorders>
              <w:top w:val="nil"/>
              <w:left w:val="nil"/>
              <w:bottom w:val="nil"/>
              <w:right w:val="nil"/>
            </w:tcBorders>
            <w:hideMark/>
          </w:tcPr>
          <w:p w14:paraId="650C3A60"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CD4563" w:rsidRPr="00D47E61" w14:paraId="45078528" w14:textId="77777777" w:rsidTr="00CD4563">
        <w:trPr>
          <w:tblCellSpacing w:w="15" w:type="dxa"/>
        </w:trPr>
        <w:tc>
          <w:tcPr>
            <w:tcW w:w="205" w:type="pct"/>
            <w:tcBorders>
              <w:top w:val="nil"/>
              <w:left w:val="nil"/>
              <w:bottom w:val="nil"/>
              <w:right w:val="nil"/>
            </w:tcBorders>
            <w:hideMark/>
          </w:tcPr>
          <w:p w14:paraId="247CFBD7"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lastRenderedPageBreak/>
              <w:t> </w:t>
            </w:r>
          </w:p>
        </w:tc>
        <w:tc>
          <w:tcPr>
            <w:tcW w:w="1191" w:type="pct"/>
            <w:tcBorders>
              <w:top w:val="nil"/>
              <w:left w:val="nil"/>
              <w:bottom w:val="nil"/>
              <w:right w:val="nil"/>
            </w:tcBorders>
            <w:hideMark/>
          </w:tcPr>
          <w:p w14:paraId="69D63900"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Aantal uren per maand</w:t>
            </w:r>
          </w:p>
        </w:tc>
        <w:tc>
          <w:tcPr>
            <w:tcW w:w="2423" w:type="pct"/>
            <w:tcBorders>
              <w:top w:val="nil"/>
              <w:left w:val="nil"/>
              <w:bottom w:val="nil"/>
              <w:right w:val="nil"/>
            </w:tcBorders>
            <w:hideMark/>
          </w:tcPr>
          <w:p w14:paraId="5A55A34B"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Het aantal uren dat per maand besteed wordt aan de nevenfunctie</w:t>
            </w:r>
          </w:p>
        </w:tc>
        <w:tc>
          <w:tcPr>
            <w:tcW w:w="658" w:type="pct"/>
            <w:tcBorders>
              <w:top w:val="nil"/>
              <w:left w:val="nil"/>
              <w:bottom w:val="nil"/>
              <w:right w:val="nil"/>
            </w:tcBorders>
            <w:hideMark/>
          </w:tcPr>
          <w:p w14:paraId="22665C79"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N3</w:t>
            </w:r>
          </w:p>
        </w:tc>
        <w:tc>
          <w:tcPr>
            <w:tcW w:w="452" w:type="pct"/>
            <w:tcBorders>
              <w:top w:val="nil"/>
              <w:left w:val="nil"/>
              <w:bottom w:val="nil"/>
              <w:right w:val="nil"/>
            </w:tcBorders>
            <w:hideMark/>
          </w:tcPr>
          <w:p w14:paraId="4BF65AD5"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CD4563" w:rsidRPr="00D47E61" w14:paraId="7796C971" w14:textId="77777777" w:rsidTr="00CD4563">
        <w:trPr>
          <w:tblCellSpacing w:w="15" w:type="dxa"/>
        </w:trPr>
        <w:tc>
          <w:tcPr>
            <w:tcW w:w="205" w:type="pct"/>
            <w:tcBorders>
              <w:top w:val="nil"/>
              <w:left w:val="nil"/>
              <w:bottom w:val="nil"/>
              <w:right w:val="nil"/>
            </w:tcBorders>
            <w:hideMark/>
          </w:tcPr>
          <w:p w14:paraId="4C8C18F6"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191" w:type="pct"/>
            <w:tcBorders>
              <w:top w:val="nil"/>
              <w:left w:val="nil"/>
              <w:bottom w:val="nil"/>
              <w:right w:val="nil"/>
            </w:tcBorders>
            <w:hideMark/>
          </w:tcPr>
          <w:p w14:paraId="35A66F82"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Indicator bezoldigd</w:t>
            </w:r>
          </w:p>
        </w:tc>
        <w:tc>
          <w:tcPr>
            <w:tcW w:w="2423" w:type="pct"/>
            <w:tcBorders>
              <w:top w:val="nil"/>
              <w:left w:val="nil"/>
              <w:bottom w:val="nil"/>
              <w:right w:val="nil"/>
            </w:tcBorders>
            <w:hideMark/>
          </w:tcPr>
          <w:p w14:paraId="4D10956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Indicator of de nevenfunctie uitgevoerd wordt tegen betaling.</w:t>
            </w:r>
          </w:p>
        </w:tc>
        <w:tc>
          <w:tcPr>
            <w:tcW w:w="658" w:type="pct"/>
            <w:tcBorders>
              <w:top w:val="nil"/>
              <w:left w:val="nil"/>
              <w:bottom w:val="nil"/>
              <w:right w:val="nil"/>
            </w:tcBorders>
            <w:hideMark/>
          </w:tcPr>
          <w:p w14:paraId="1040A60E"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INDIC</w:t>
            </w:r>
          </w:p>
        </w:tc>
        <w:tc>
          <w:tcPr>
            <w:tcW w:w="452" w:type="pct"/>
            <w:tcBorders>
              <w:top w:val="nil"/>
              <w:left w:val="nil"/>
              <w:bottom w:val="nil"/>
              <w:right w:val="nil"/>
            </w:tcBorders>
            <w:hideMark/>
          </w:tcPr>
          <w:p w14:paraId="1B2F1073"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1</w:t>
            </w:r>
          </w:p>
        </w:tc>
      </w:tr>
      <w:tr w:rsidR="00CD4563" w:rsidRPr="00D47E61" w14:paraId="7149999D" w14:textId="77777777" w:rsidTr="00CD4563">
        <w:trPr>
          <w:tblCellSpacing w:w="15" w:type="dxa"/>
        </w:trPr>
        <w:tc>
          <w:tcPr>
            <w:tcW w:w="205" w:type="pct"/>
            <w:tcBorders>
              <w:top w:val="nil"/>
              <w:left w:val="nil"/>
              <w:bottom w:val="nil"/>
              <w:right w:val="nil"/>
            </w:tcBorders>
            <w:hideMark/>
          </w:tcPr>
          <w:p w14:paraId="6EBAE0B2"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191" w:type="pct"/>
            <w:tcBorders>
              <w:top w:val="nil"/>
              <w:left w:val="nil"/>
              <w:bottom w:val="nil"/>
              <w:right w:val="nil"/>
            </w:tcBorders>
            <w:hideMark/>
          </w:tcPr>
          <w:p w14:paraId="124AF531"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Indicator in functie van raadslidmaatschap</w:t>
            </w:r>
          </w:p>
        </w:tc>
        <w:tc>
          <w:tcPr>
            <w:tcW w:w="2423" w:type="pct"/>
            <w:tcBorders>
              <w:top w:val="nil"/>
              <w:left w:val="nil"/>
              <w:bottom w:val="nil"/>
              <w:right w:val="nil"/>
            </w:tcBorders>
            <w:hideMark/>
          </w:tcPr>
          <w:p w14:paraId="60AD1B43"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Indicator die aangeeft of de nevenfunctie wordt vervuld vanuit de functie van het raadslidmaatschap.</w:t>
            </w:r>
          </w:p>
        </w:tc>
        <w:tc>
          <w:tcPr>
            <w:tcW w:w="658" w:type="pct"/>
            <w:tcBorders>
              <w:top w:val="nil"/>
              <w:left w:val="nil"/>
              <w:bottom w:val="nil"/>
              <w:right w:val="nil"/>
            </w:tcBorders>
            <w:hideMark/>
          </w:tcPr>
          <w:p w14:paraId="6BFBB799"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INDIC</w:t>
            </w:r>
          </w:p>
        </w:tc>
        <w:tc>
          <w:tcPr>
            <w:tcW w:w="452" w:type="pct"/>
            <w:tcBorders>
              <w:top w:val="nil"/>
              <w:left w:val="nil"/>
              <w:bottom w:val="nil"/>
              <w:right w:val="nil"/>
            </w:tcBorders>
            <w:hideMark/>
          </w:tcPr>
          <w:p w14:paraId="32BF55C1"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CD4563" w:rsidRPr="006255DB" w14:paraId="2C00FA95" w14:textId="77777777" w:rsidTr="00CD4563">
        <w:trPr>
          <w:tblCellSpacing w:w="15" w:type="dxa"/>
        </w:trPr>
        <w:tc>
          <w:tcPr>
            <w:tcW w:w="205" w:type="pct"/>
            <w:tcBorders>
              <w:top w:val="nil"/>
              <w:left w:val="nil"/>
              <w:bottom w:val="nil"/>
              <w:right w:val="nil"/>
            </w:tcBorders>
            <w:hideMark/>
          </w:tcPr>
          <w:p w14:paraId="2F970755"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191" w:type="pct"/>
            <w:tcBorders>
              <w:top w:val="nil"/>
              <w:left w:val="nil"/>
              <w:bottom w:val="nil"/>
              <w:right w:val="nil"/>
            </w:tcBorders>
            <w:hideMark/>
          </w:tcPr>
          <w:p w14:paraId="500125EA"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Daum melding</w:t>
            </w:r>
          </w:p>
        </w:tc>
        <w:tc>
          <w:tcPr>
            <w:tcW w:w="2423" w:type="pct"/>
            <w:tcBorders>
              <w:top w:val="nil"/>
              <w:left w:val="nil"/>
              <w:bottom w:val="nil"/>
              <w:right w:val="nil"/>
            </w:tcBorders>
            <w:hideMark/>
          </w:tcPr>
          <w:p w14:paraId="57185A46"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De datum waarop de nevenfunctie gemeld is bij de griffie.</w:t>
            </w:r>
          </w:p>
        </w:tc>
        <w:tc>
          <w:tcPr>
            <w:tcW w:w="658" w:type="pct"/>
            <w:tcBorders>
              <w:top w:val="nil"/>
              <w:left w:val="nil"/>
              <w:bottom w:val="nil"/>
              <w:right w:val="nil"/>
            </w:tcBorders>
            <w:hideMark/>
          </w:tcPr>
          <w:p w14:paraId="5C4C083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DATUM</w:t>
            </w:r>
          </w:p>
        </w:tc>
        <w:tc>
          <w:tcPr>
            <w:tcW w:w="452" w:type="pct"/>
            <w:tcBorders>
              <w:top w:val="nil"/>
              <w:left w:val="nil"/>
              <w:bottom w:val="nil"/>
              <w:right w:val="nil"/>
            </w:tcBorders>
            <w:hideMark/>
          </w:tcPr>
          <w:p w14:paraId="6BE42F8C"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bl>
    <w:p w14:paraId="3C99EF2F"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7123F715" w14:textId="77777777" w:rsidTr="00CD4563">
        <w:trPr>
          <w:tblCellSpacing w:w="15" w:type="dxa"/>
        </w:trPr>
        <w:tc>
          <w:tcPr>
            <w:tcW w:w="1500" w:type="pct"/>
            <w:tcBorders>
              <w:top w:val="nil"/>
              <w:left w:val="nil"/>
              <w:bottom w:val="nil"/>
              <w:right w:val="nil"/>
            </w:tcBorders>
            <w:hideMark/>
          </w:tcPr>
          <w:p w14:paraId="7879BBB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0BCACE1A"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6255DB" w14:paraId="68C58D8B" w14:textId="77777777" w:rsidTr="00CD4563">
        <w:trPr>
          <w:tblCellSpacing w:w="15" w:type="dxa"/>
        </w:trPr>
        <w:tc>
          <w:tcPr>
            <w:tcW w:w="0" w:type="auto"/>
            <w:tcBorders>
              <w:top w:val="nil"/>
              <w:left w:val="nil"/>
              <w:bottom w:val="nil"/>
              <w:right w:val="nil"/>
            </w:tcBorders>
            <w:hideMark/>
          </w:tcPr>
          <w:p w14:paraId="7E517D74"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1746CC5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12191EF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CD4563" w:rsidRPr="006255DB" w14:paraId="7BBA25D8" w14:textId="77777777" w:rsidTr="00CD4563">
        <w:trPr>
          <w:tblCellSpacing w:w="15" w:type="dxa"/>
        </w:trPr>
        <w:tc>
          <w:tcPr>
            <w:tcW w:w="250" w:type="pct"/>
            <w:tcBorders>
              <w:top w:val="nil"/>
              <w:left w:val="nil"/>
              <w:bottom w:val="nil"/>
              <w:right w:val="nil"/>
            </w:tcBorders>
            <w:hideMark/>
          </w:tcPr>
          <w:p w14:paraId="7DD406F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4A1BA957"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VERGADERDEELNEMER [ 1 ] is voorzitter van FRACTIE [ 1 ]</w:t>
            </w:r>
          </w:p>
        </w:tc>
        <w:tc>
          <w:tcPr>
            <w:tcW w:w="2500" w:type="pct"/>
            <w:tcBorders>
              <w:top w:val="nil"/>
              <w:left w:val="nil"/>
              <w:bottom w:val="nil"/>
              <w:right w:val="nil"/>
            </w:tcBorders>
            <w:hideMark/>
          </w:tcPr>
          <w:p w14:paraId="223C3B4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één VERGADERDEELNEMER (raadslid) is voorzitter van een FRACTIE</w:t>
            </w:r>
          </w:p>
        </w:tc>
      </w:tr>
      <w:tr w:rsidR="00CD4563" w:rsidRPr="00D47E61" w14:paraId="2BD328E7" w14:textId="77777777" w:rsidTr="00CD4563">
        <w:trPr>
          <w:tblCellSpacing w:w="15" w:type="dxa"/>
        </w:trPr>
        <w:tc>
          <w:tcPr>
            <w:tcW w:w="250" w:type="pct"/>
            <w:tcBorders>
              <w:top w:val="nil"/>
              <w:left w:val="nil"/>
              <w:bottom w:val="nil"/>
              <w:right w:val="nil"/>
            </w:tcBorders>
            <w:hideMark/>
          </w:tcPr>
          <w:p w14:paraId="2F4ACBA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63729237"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VERGADERDEELNEMER [ 1 .. * ] hoort bij FRACTIE [ 1 ]</w:t>
            </w:r>
          </w:p>
        </w:tc>
        <w:tc>
          <w:tcPr>
            <w:tcW w:w="2500" w:type="pct"/>
            <w:tcBorders>
              <w:top w:val="nil"/>
              <w:left w:val="nil"/>
              <w:bottom w:val="nil"/>
              <w:right w:val="nil"/>
            </w:tcBorders>
            <w:hideMark/>
          </w:tcPr>
          <w:p w14:paraId="3D6020B2"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een VERGADERDEELNEMER (raadslid, burgerlid) hoort bij één FRACTIE</w:t>
            </w:r>
          </w:p>
        </w:tc>
      </w:tr>
      <w:tr w:rsidR="00CD4563" w:rsidRPr="00D47E61" w14:paraId="58EF90D2" w14:textId="77777777" w:rsidTr="00CD4563">
        <w:trPr>
          <w:tblCellSpacing w:w="15" w:type="dxa"/>
        </w:trPr>
        <w:tc>
          <w:tcPr>
            <w:tcW w:w="250" w:type="pct"/>
            <w:tcBorders>
              <w:top w:val="nil"/>
              <w:left w:val="nil"/>
              <w:bottom w:val="nil"/>
              <w:right w:val="nil"/>
            </w:tcBorders>
            <w:hideMark/>
          </w:tcPr>
          <w:p w14:paraId="5ED4F065"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2250" w:type="pct"/>
            <w:tcBorders>
              <w:top w:val="nil"/>
              <w:left w:val="nil"/>
              <w:bottom w:val="nil"/>
              <w:right w:val="nil"/>
            </w:tcBorders>
            <w:hideMark/>
          </w:tcPr>
          <w:p w14:paraId="2A1741A9" w14:textId="737C03AF"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VERGADERDEELNEMER [ 0 .. * ] is voorzitter vanVERGADERING [ 0 .. * ]</w:t>
            </w:r>
            <w:r w:rsidR="008E633E" w:rsidRPr="00D47E61">
              <w:rPr>
                <w:rFonts w:ascii="Times New Roman" w:hAnsi="Times New Roman"/>
                <w:sz w:val="22"/>
                <w:szCs w:val="22"/>
              </w:rPr>
              <w:t xml:space="preserve"> </w:t>
            </w:r>
          </w:p>
        </w:tc>
        <w:tc>
          <w:tcPr>
            <w:tcW w:w="2500" w:type="pct"/>
            <w:tcBorders>
              <w:top w:val="nil"/>
              <w:left w:val="nil"/>
              <w:bottom w:val="nil"/>
              <w:right w:val="nil"/>
            </w:tcBorders>
            <w:hideMark/>
          </w:tcPr>
          <w:p w14:paraId="593ECA9B"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Een VERGADERDEELNEMER kan een voorzitter zijn van de VERGADERING</w:t>
            </w:r>
          </w:p>
        </w:tc>
      </w:tr>
      <w:tr w:rsidR="00CD4563" w:rsidRPr="00D47E61" w14:paraId="33CB6CF5" w14:textId="77777777" w:rsidTr="00CD4563">
        <w:trPr>
          <w:tblCellSpacing w:w="15" w:type="dxa"/>
        </w:trPr>
        <w:tc>
          <w:tcPr>
            <w:tcW w:w="250" w:type="pct"/>
            <w:tcBorders>
              <w:top w:val="nil"/>
              <w:left w:val="nil"/>
              <w:bottom w:val="nil"/>
              <w:right w:val="nil"/>
            </w:tcBorders>
            <w:hideMark/>
          </w:tcPr>
          <w:p w14:paraId="7993B36F"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2250" w:type="pct"/>
            <w:tcBorders>
              <w:top w:val="nil"/>
              <w:left w:val="nil"/>
              <w:bottom w:val="nil"/>
              <w:right w:val="nil"/>
            </w:tcBorders>
            <w:hideMark/>
          </w:tcPr>
          <w:p w14:paraId="32579FC9" w14:textId="530FF5E6"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VERGADERDEELNEMER [ 1 .. * ] neemt deel aan</w:t>
            </w:r>
            <w:r w:rsidR="00F64161" w:rsidRPr="00D47E61">
              <w:rPr>
                <w:rFonts w:ascii="Times New Roman" w:hAnsi="Times New Roman"/>
                <w:sz w:val="22"/>
                <w:szCs w:val="22"/>
              </w:rPr>
              <w:t xml:space="preserve"> </w:t>
            </w:r>
            <w:r w:rsidRPr="00D47E61">
              <w:rPr>
                <w:rFonts w:ascii="Times New Roman" w:hAnsi="Times New Roman"/>
                <w:sz w:val="22"/>
                <w:szCs w:val="22"/>
              </w:rPr>
              <w:t>VERGADERING [ 0 .. * ]</w:t>
            </w:r>
          </w:p>
        </w:tc>
        <w:tc>
          <w:tcPr>
            <w:tcW w:w="2500" w:type="pct"/>
            <w:tcBorders>
              <w:top w:val="nil"/>
              <w:left w:val="nil"/>
              <w:bottom w:val="nil"/>
              <w:right w:val="nil"/>
            </w:tcBorders>
            <w:hideMark/>
          </w:tcPr>
          <w:p w14:paraId="6699C29A"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Een VERGADERDEELNEMER neemt deel aan de VERGADERING</w:t>
            </w:r>
          </w:p>
        </w:tc>
      </w:tr>
      <w:tr w:rsidR="00CD4563" w:rsidRPr="00D47E61" w14:paraId="3F1FF542" w14:textId="77777777" w:rsidTr="00CD4563">
        <w:trPr>
          <w:tblCellSpacing w:w="15" w:type="dxa"/>
        </w:trPr>
        <w:tc>
          <w:tcPr>
            <w:tcW w:w="250" w:type="pct"/>
            <w:tcBorders>
              <w:top w:val="nil"/>
              <w:left w:val="nil"/>
              <w:bottom w:val="nil"/>
              <w:right w:val="nil"/>
            </w:tcBorders>
            <w:hideMark/>
          </w:tcPr>
          <w:p w14:paraId="1E1FB2C5"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2250" w:type="pct"/>
            <w:tcBorders>
              <w:top w:val="nil"/>
              <w:left w:val="nil"/>
              <w:bottom w:val="nil"/>
              <w:right w:val="nil"/>
            </w:tcBorders>
            <w:hideMark/>
          </w:tcPr>
          <w:p w14:paraId="4119F925"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VERGADERDEELNEMER [ 1 ] spreekt tijdens SPREKERS FRAGMENT [ 0 .. * ]</w:t>
            </w:r>
          </w:p>
        </w:tc>
        <w:tc>
          <w:tcPr>
            <w:tcW w:w="2500" w:type="pct"/>
            <w:tcBorders>
              <w:top w:val="nil"/>
              <w:left w:val="nil"/>
              <w:bottom w:val="nil"/>
              <w:right w:val="nil"/>
            </w:tcBorders>
            <w:hideMark/>
          </w:tcPr>
          <w:p w14:paraId="1C77E885"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Een VERGADERDEELNEMER spreekt tijdens een SPREKERS FRAGMENT</w:t>
            </w:r>
          </w:p>
        </w:tc>
      </w:tr>
      <w:tr w:rsidR="00CD4563" w:rsidRPr="006255DB" w14:paraId="1D7391E3" w14:textId="77777777" w:rsidTr="00CD4563">
        <w:trPr>
          <w:tblCellSpacing w:w="15" w:type="dxa"/>
        </w:trPr>
        <w:tc>
          <w:tcPr>
            <w:tcW w:w="250" w:type="pct"/>
            <w:tcBorders>
              <w:top w:val="nil"/>
              <w:left w:val="nil"/>
              <w:bottom w:val="nil"/>
              <w:right w:val="nil"/>
            </w:tcBorders>
            <w:hideMark/>
          </w:tcPr>
          <w:p w14:paraId="4810AEA2"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2250" w:type="pct"/>
            <w:tcBorders>
              <w:top w:val="nil"/>
              <w:left w:val="nil"/>
              <w:bottom w:val="nil"/>
              <w:right w:val="nil"/>
            </w:tcBorders>
            <w:hideMark/>
          </w:tcPr>
          <w:p w14:paraId="4308458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VERGADERDEELNEMER [ 1 .. * ] heeft zitting in GREMIUM [ 1 .. * ]</w:t>
            </w:r>
          </w:p>
        </w:tc>
        <w:tc>
          <w:tcPr>
            <w:tcW w:w="2500" w:type="pct"/>
            <w:tcBorders>
              <w:top w:val="nil"/>
              <w:left w:val="nil"/>
              <w:bottom w:val="nil"/>
              <w:right w:val="nil"/>
            </w:tcBorders>
            <w:hideMark/>
          </w:tcPr>
          <w:p w14:paraId="2F605397"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een VERGADERDEELNEMER heeft zitting in een GREMIUM</w:t>
            </w:r>
          </w:p>
        </w:tc>
      </w:tr>
    </w:tbl>
    <w:p w14:paraId="75B0769F" w14:textId="77777777" w:rsidR="00CD4563" w:rsidRPr="00CD4563" w:rsidRDefault="00CD4563" w:rsidP="00CD4563">
      <w:pPr>
        <w:pStyle w:val="Kop2"/>
        <w:rPr>
          <w:rFonts w:ascii="Calibri" w:hAnsi="Calibri"/>
        </w:rPr>
      </w:pPr>
      <w:bookmarkStart w:id="62" w:name="global-global_d16507e13332"/>
      <w:bookmarkStart w:id="63" w:name="_Toc489351700"/>
      <w:bookmarkEnd w:id="62"/>
      <w:r w:rsidRPr="00CD4563">
        <w:rPr>
          <w:rFonts w:ascii="Calibri" w:hAnsi="Calibri"/>
        </w:rPr>
        <w:t>Objecttype VERGADERING</w:t>
      </w:r>
      <w:bookmarkEnd w:id="63"/>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7A7E2BE6" w14:textId="77777777" w:rsidTr="00CD4563">
        <w:trPr>
          <w:tblCellSpacing w:w="15" w:type="dxa"/>
        </w:trPr>
        <w:tc>
          <w:tcPr>
            <w:tcW w:w="1489" w:type="pct"/>
            <w:tcBorders>
              <w:top w:val="nil"/>
              <w:left w:val="nil"/>
              <w:bottom w:val="nil"/>
              <w:right w:val="nil"/>
            </w:tcBorders>
            <w:hideMark/>
          </w:tcPr>
          <w:p w14:paraId="0DC3A4B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2592597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VERGADERING</w:t>
            </w:r>
          </w:p>
        </w:tc>
      </w:tr>
      <w:tr w:rsidR="00CD4563" w:rsidRPr="006255DB" w14:paraId="7DAB66D6" w14:textId="77777777" w:rsidTr="00CD4563">
        <w:trPr>
          <w:tblCellSpacing w:w="15" w:type="dxa"/>
        </w:trPr>
        <w:tc>
          <w:tcPr>
            <w:tcW w:w="1489" w:type="pct"/>
            <w:tcBorders>
              <w:top w:val="nil"/>
              <w:left w:val="nil"/>
              <w:bottom w:val="nil"/>
              <w:right w:val="nil"/>
            </w:tcBorders>
            <w:hideMark/>
          </w:tcPr>
          <w:p w14:paraId="55670D5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6D76B284" w14:textId="25276BAA" w:rsidR="00CD4563" w:rsidRPr="006255DB" w:rsidRDefault="00001696" w:rsidP="00CD4563">
            <w:pPr>
              <w:spacing w:line="240" w:lineRule="auto"/>
              <w:contextualSpacing w:val="0"/>
              <w:rPr>
                <w:rFonts w:ascii="Times New Roman" w:hAnsi="Times New Roman"/>
                <w:sz w:val="22"/>
                <w:szCs w:val="22"/>
              </w:rPr>
            </w:pPr>
            <w:r w:rsidRPr="00001696">
              <w:rPr>
                <w:rFonts w:ascii="Times New Roman" w:hAnsi="Times New Roman"/>
                <w:sz w:val="22"/>
                <w:szCs w:val="22"/>
              </w:rPr>
              <w:t>Popolo (Event)</w:t>
            </w:r>
          </w:p>
        </w:tc>
      </w:tr>
      <w:tr w:rsidR="00CD4563" w:rsidRPr="006255DB" w14:paraId="40AD47A2" w14:textId="77777777" w:rsidTr="00CD4563">
        <w:trPr>
          <w:tblCellSpacing w:w="15" w:type="dxa"/>
        </w:trPr>
        <w:tc>
          <w:tcPr>
            <w:tcW w:w="1489" w:type="pct"/>
            <w:tcBorders>
              <w:top w:val="nil"/>
              <w:left w:val="nil"/>
              <w:bottom w:val="nil"/>
              <w:right w:val="nil"/>
            </w:tcBorders>
            <w:hideMark/>
          </w:tcPr>
          <w:p w14:paraId="33952DB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7D0840D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VERGADERING is een bijeenkomst van meerdere mensen die met elkaar spreken en/of afspraken maken over onderwerpen die op de agenda staan. Het gaat hier specifiek om een VERGADERING van de gemeenteraad of een commissie.</w:t>
            </w:r>
          </w:p>
        </w:tc>
      </w:tr>
      <w:tr w:rsidR="00CD4563" w:rsidRPr="006255DB" w14:paraId="370A01FB" w14:textId="77777777" w:rsidTr="00CD4563">
        <w:trPr>
          <w:tblCellSpacing w:w="15" w:type="dxa"/>
        </w:trPr>
        <w:tc>
          <w:tcPr>
            <w:tcW w:w="1489" w:type="pct"/>
            <w:tcBorders>
              <w:top w:val="nil"/>
              <w:left w:val="nil"/>
              <w:bottom w:val="nil"/>
              <w:right w:val="nil"/>
            </w:tcBorders>
            <w:hideMark/>
          </w:tcPr>
          <w:p w14:paraId="52A1FAA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2B1A9D1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KING (ORI) o.b.v. Popolo</w:t>
            </w:r>
          </w:p>
        </w:tc>
      </w:tr>
      <w:tr w:rsidR="00CD4563" w:rsidRPr="006255DB" w14:paraId="798B6927" w14:textId="77777777" w:rsidTr="00CD4563">
        <w:trPr>
          <w:tblCellSpacing w:w="15" w:type="dxa"/>
        </w:trPr>
        <w:tc>
          <w:tcPr>
            <w:tcW w:w="1489" w:type="pct"/>
            <w:tcBorders>
              <w:top w:val="nil"/>
              <w:left w:val="nil"/>
              <w:bottom w:val="nil"/>
              <w:right w:val="nil"/>
            </w:tcBorders>
            <w:hideMark/>
          </w:tcPr>
          <w:p w14:paraId="15FAC69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50A23300"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6CDCBE40" w14:textId="77777777" w:rsidTr="00CD4563">
        <w:trPr>
          <w:tblCellSpacing w:w="15" w:type="dxa"/>
        </w:trPr>
        <w:tc>
          <w:tcPr>
            <w:tcW w:w="1489" w:type="pct"/>
            <w:tcBorders>
              <w:top w:val="nil"/>
              <w:left w:val="nil"/>
              <w:bottom w:val="nil"/>
              <w:right w:val="nil"/>
            </w:tcBorders>
            <w:hideMark/>
          </w:tcPr>
          <w:p w14:paraId="744DFB6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lastRenderedPageBreak/>
              <w:t>Unieke aanduiding</w:t>
            </w:r>
          </w:p>
        </w:tc>
        <w:tc>
          <w:tcPr>
            <w:tcW w:w="3475" w:type="pct"/>
            <w:tcBorders>
              <w:top w:val="nil"/>
              <w:left w:val="nil"/>
              <w:bottom w:val="nil"/>
              <w:right w:val="nil"/>
            </w:tcBorders>
            <w:hideMark/>
          </w:tcPr>
          <w:p w14:paraId="6EB33A9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Vergaderingsidentificatie</w:t>
            </w:r>
          </w:p>
        </w:tc>
      </w:tr>
      <w:tr w:rsidR="00CD4563" w:rsidRPr="006255DB" w14:paraId="4306EFCB" w14:textId="77777777" w:rsidTr="00CD4563">
        <w:trPr>
          <w:tblCellSpacing w:w="15" w:type="dxa"/>
        </w:trPr>
        <w:tc>
          <w:tcPr>
            <w:tcW w:w="1489" w:type="pct"/>
            <w:tcBorders>
              <w:top w:val="nil"/>
              <w:left w:val="nil"/>
              <w:bottom w:val="nil"/>
              <w:right w:val="nil"/>
            </w:tcBorders>
            <w:hideMark/>
          </w:tcPr>
          <w:p w14:paraId="6B7B8B0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7D911CB3"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05352FE1" w14:textId="77777777" w:rsidTr="00CD4563">
        <w:trPr>
          <w:tblCellSpacing w:w="15" w:type="dxa"/>
        </w:trPr>
        <w:tc>
          <w:tcPr>
            <w:tcW w:w="1489" w:type="pct"/>
            <w:tcBorders>
              <w:top w:val="nil"/>
              <w:left w:val="nil"/>
              <w:bottom w:val="nil"/>
              <w:right w:val="nil"/>
            </w:tcBorders>
            <w:hideMark/>
          </w:tcPr>
          <w:p w14:paraId="7C2A26D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78202B97"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3082F1FD" w14:textId="77777777" w:rsidTr="00CD4563">
        <w:trPr>
          <w:tblCellSpacing w:w="15" w:type="dxa"/>
        </w:trPr>
        <w:tc>
          <w:tcPr>
            <w:tcW w:w="1489" w:type="pct"/>
            <w:tcBorders>
              <w:top w:val="nil"/>
              <w:left w:val="nil"/>
              <w:bottom w:val="nil"/>
              <w:right w:val="nil"/>
            </w:tcBorders>
            <w:hideMark/>
          </w:tcPr>
          <w:p w14:paraId="647A6D2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47B9732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2A8A3C72"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1CC19B42" w14:textId="77777777" w:rsidTr="00CD4563">
        <w:trPr>
          <w:tblCellSpacing w:w="15" w:type="dxa"/>
        </w:trPr>
        <w:tc>
          <w:tcPr>
            <w:tcW w:w="1500" w:type="pct"/>
            <w:tcBorders>
              <w:top w:val="nil"/>
              <w:left w:val="nil"/>
              <w:bottom w:val="nil"/>
              <w:right w:val="nil"/>
            </w:tcBorders>
            <w:hideMark/>
          </w:tcPr>
          <w:p w14:paraId="143DAA7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4A6DE866"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570"/>
        <w:gridCol w:w="3034"/>
        <w:gridCol w:w="6133"/>
        <w:gridCol w:w="1649"/>
        <w:gridCol w:w="1190"/>
      </w:tblGrid>
      <w:tr w:rsidR="00CD4563" w:rsidRPr="006255DB" w14:paraId="69789DCA" w14:textId="77777777" w:rsidTr="00CD4563">
        <w:trPr>
          <w:tblCellSpacing w:w="15" w:type="dxa"/>
        </w:trPr>
        <w:tc>
          <w:tcPr>
            <w:tcW w:w="0" w:type="auto"/>
            <w:tcBorders>
              <w:top w:val="nil"/>
              <w:left w:val="nil"/>
              <w:bottom w:val="nil"/>
              <w:right w:val="nil"/>
            </w:tcBorders>
            <w:hideMark/>
          </w:tcPr>
          <w:p w14:paraId="75797E72"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50F4E31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5DB9813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309EDED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59D8B3D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6255DB" w14:paraId="4942E9BB" w14:textId="77777777" w:rsidTr="00CD4563">
        <w:trPr>
          <w:tblCellSpacing w:w="15" w:type="dxa"/>
        </w:trPr>
        <w:tc>
          <w:tcPr>
            <w:tcW w:w="250" w:type="pct"/>
            <w:tcBorders>
              <w:top w:val="nil"/>
              <w:left w:val="nil"/>
              <w:bottom w:val="nil"/>
              <w:right w:val="nil"/>
            </w:tcBorders>
            <w:hideMark/>
          </w:tcPr>
          <w:p w14:paraId="534A484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63C42D07"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Vergaderingsidentificatie</w:t>
            </w:r>
          </w:p>
        </w:tc>
        <w:tc>
          <w:tcPr>
            <w:tcW w:w="2500" w:type="pct"/>
            <w:tcBorders>
              <w:top w:val="nil"/>
              <w:left w:val="nil"/>
              <w:bottom w:val="nil"/>
              <w:right w:val="nil"/>
            </w:tcBorders>
            <w:hideMark/>
          </w:tcPr>
          <w:p w14:paraId="78003FD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identificatie een VERGADERING</w:t>
            </w:r>
          </w:p>
        </w:tc>
        <w:tc>
          <w:tcPr>
            <w:tcW w:w="500" w:type="pct"/>
            <w:tcBorders>
              <w:top w:val="nil"/>
              <w:left w:val="nil"/>
              <w:bottom w:val="nil"/>
              <w:right w:val="nil"/>
            </w:tcBorders>
            <w:hideMark/>
          </w:tcPr>
          <w:p w14:paraId="3C9DA37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AN10</w:t>
            </w:r>
          </w:p>
        </w:tc>
        <w:tc>
          <w:tcPr>
            <w:tcW w:w="500" w:type="pct"/>
            <w:tcBorders>
              <w:top w:val="nil"/>
              <w:left w:val="nil"/>
              <w:bottom w:val="nil"/>
              <w:right w:val="nil"/>
            </w:tcBorders>
            <w:hideMark/>
          </w:tcPr>
          <w:p w14:paraId="0696262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57C20232" w14:textId="77777777" w:rsidTr="00CD4563">
        <w:trPr>
          <w:tblCellSpacing w:w="15" w:type="dxa"/>
        </w:trPr>
        <w:tc>
          <w:tcPr>
            <w:tcW w:w="250" w:type="pct"/>
            <w:tcBorders>
              <w:top w:val="nil"/>
              <w:left w:val="nil"/>
              <w:bottom w:val="nil"/>
              <w:right w:val="nil"/>
            </w:tcBorders>
            <w:hideMark/>
          </w:tcPr>
          <w:p w14:paraId="270D87EC"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4D242C2B"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Naam</w:t>
            </w:r>
          </w:p>
        </w:tc>
        <w:tc>
          <w:tcPr>
            <w:tcW w:w="2500" w:type="pct"/>
            <w:tcBorders>
              <w:top w:val="nil"/>
              <w:left w:val="nil"/>
              <w:bottom w:val="nil"/>
              <w:right w:val="nil"/>
            </w:tcBorders>
            <w:hideMark/>
          </w:tcPr>
          <w:p w14:paraId="7FBF59B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naam van de vergadering</w:t>
            </w:r>
          </w:p>
        </w:tc>
        <w:tc>
          <w:tcPr>
            <w:tcW w:w="500" w:type="pct"/>
            <w:tcBorders>
              <w:top w:val="nil"/>
              <w:left w:val="nil"/>
              <w:bottom w:val="nil"/>
              <w:right w:val="nil"/>
            </w:tcBorders>
            <w:hideMark/>
          </w:tcPr>
          <w:p w14:paraId="6AE2ABF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AN100</w:t>
            </w:r>
          </w:p>
        </w:tc>
        <w:tc>
          <w:tcPr>
            <w:tcW w:w="500" w:type="pct"/>
            <w:tcBorders>
              <w:top w:val="nil"/>
              <w:left w:val="nil"/>
              <w:bottom w:val="nil"/>
              <w:right w:val="nil"/>
            </w:tcBorders>
            <w:hideMark/>
          </w:tcPr>
          <w:p w14:paraId="14ECB3F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r w:rsidR="00CD4563" w:rsidRPr="006255DB" w14:paraId="5037474B" w14:textId="77777777" w:rsidTr="00CD4563">
        <w:trPr>
          <w:tblCellSpacing w:w="15" w:type="dxa"/>
        </w:trPr>
        <w:tc>
          <w:tcPr>
            <w:tcW w:w="250" w:type="pct"/>
            <w:tcBorders>
              <w:top w:val="nil"/>
              <w:left w:val="nil"/>
              <w:bottom w:val="nil"/>
              <w:right w:val="nil"/>
            </w:tcBorders>
            <w:hideMark/>
          </w:tcPr>
          <w:p w14:paraId="48DB19B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187694B8"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Vergaderingstype</w:t>
            </w:r>
          </w:p>
        </w:tc>
        <w:tc>
          <w:tcPr>
            <w:tcW w:w="2500" w:type="pct"/>
            <w:tcBorders>
              <w:top w:val="nil"/>
              <w:left w:val="nil"/>
              <w:bottom w:val="nil"/>
              <w:right w:val="nil"/>
            </w:tcBorders>
            <w:hideMark/>
          </w:tcPr>
          <w:p w14:paraId="1834076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De type-aanduiding van de vergadering.</w:t>
            </w:r>
          </w:p>
        </w:tc>
        <w:tc>
          <w:tcPr>
            <w:tcW w:w="500" w:type="pct"/>
            <w:tcBorders>
              <w:top w:val="nil"/>
              <w:left w:val="nil"/>
              <w:bottom w:val="nil"/>
              <w:right w:val="nil"/>
            </w:tcBorders>
            <w:hideMark/>
          </w:tcPr>
          <w:p w14:paraId="1F0CA282" w14:textId="77777777" w:rsidR="00CD4563" w:rsidRPr="00001696" w:rsidRDefault="00CD4563" w:rsidP="00CD4563">
            <w:pPr>
              <w:spacing w:line="240" w:lineRule="auto"/>
              <w:contextualSpacing w:val="0"/>
              <w:rPr>
                <w:rFonts w:ascii="Times New Roman" w:hAnsi="Times New Roman"/>
                <w:sz w:val="22"/>
                <w:szCs w:val="22"/>
              </w:rPr>
            </w:pPr>
            <w:r w:rsidRPr="00001696">
              <w:rPr>
                <w:rFonts w:ascii="Times New Roman" w:hAnsi="Times New Roman"/>
                <w:sz w:val="22"/>
                <w:szCs w:val="22"/>
              </w:rPr>
              <w:t>vergaderingsType</w:t>
            </w:r>
          </w:p>
        </w:tc>
        <w:tc>
          <w:tcPr>
            <w:tcW w:w="500" w:type="pct"/>
            <w:tcBorders>
              <w:top w:val="nil"/>
              <w:left w:val="nil"/>
              <w:bottom w:val="nil"/>
              <w:right w:val="nil"/>
            </w:tcBorders>
            <w:hideMark/>
          </w:tcPr>
          <w:p w14:paraId="42C30F8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6255DB" w14:paraId="637E3860" w14:textId="77777777" w:rsidTr="00CD4563">
        <w:trPr>
          <w:tblCellSpacing w:w="15" w:type="dxa"/>
        </w:trPr>
        <w:tc>
          <w:tcPr>
            <w:tcW w:w="250" w:type="pct"/>
            <w:tcBorders>
              <w:top w:val="nil"/>
              <w:left w:val="nil"/>
              <w:bottom w:val="nil"/>
              <w:right w:val="nil"/>
            </w:tcBorders>
            <w:hideMark/>
          </w:tcPr>
          <w:p w14:paraId="73B6EA4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4B458991"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Indicator besloten</w:t>
            </w:r>
          </w:p>
        </w:tc>
        <w:tc>
          <w:tcPr>
            <w:tcW w:w="2500" w:type="pct"/>
            <w:tcBorders>
              <w:top w:val="nil"/>
              <w:left w:val="nil"/>
              <w:bottom w:val="nil"/>
              <w:right w:val="nil"/>
            </w:tcBorders>
            <w:hideMark/>
          </w:tcPr>
          <w:p w14:paraId="45BB644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Indicator of de VERGADERING besloten is.</w:t>
            </w:r>
          </w:p>
        </w:tc>
        <w:tc>
          <w:tcPr>
            <w:tcW w:w="500" w:type="pct"/>
            <w:tcBorders>
              <w:top w:val="nil"/>
              <w:left w:val="nil"/>
              <w:bottom w:val="nil"/>
              <w:right w:val="nil"/>
            </w:tcBorders>
            <w:hideMark/>
          </w:tcPr>
          <w:p w14:paraId="4103DC01" w14:textId="77777777" w:rsidR="00CD4563" w:rsidRPr="00001696" w:rsidRDefault="00CD4563" w:rsidP="00CD4563">
            <w:pPr>
              <w:spacing w:line="240" w:lineRule="auto"/>
              <w:contextualSpacing w:val="0"/>
              <w:rPr>
                <w:rFonts w:ascii="Times New Roman" w:hAnsi="Times New Roman"/>
                <w:sz w:val="22"/>
                <w:szCs w:val="22"/>
              </w:rPr>
            </w:pPr>
            <w:r w:rsidRPr="00001696">
              <w:rPr>
                <w:rFonts w:ascii="Times New Roman" w:hAnsi="Times New Roman"/>
                <w:sz w:val="22"/>
                <w:szCs w:val="22"/>
              </w:rPr>
              <w:t>INDIC</w:t>
            </w:r>
          </w:p>
        </w:tc>
        <w:tc>
          <w:tcPr>
            <w:tcW w:w="500" w:type="pct"/>
            <w:tcBorders>
              <w:top w:val="nil"/>
              <w:left w:val="nil"/>
              <w:bottom w:val="nil"/>
              <w:right w:val="nil"/>
            </w:tcBorders>
            <w:hideMark/>
          </w:tcPr>
          <w:p w14:paraId="4C1BD9C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D47E61" w14:paraId="09A70F00" w14:textId="77777777" w:rsidTr="00CD4563">
        <w:trPr>
          <w:tblCellSpacing w:w="15" w:type="dxa"/>
        </w:trPr>
        <w:tc>
          <w:tcPr>
            <w:tcW w:w="250" w:type="pct"/>
            <w:tcBorders>
              <w:top w:val="nil"/>
              <w:left w:val="nil"/>
              <w:bottom w:val="nil"/>
              <w:right w:val="nil"/>
            </w:tcBorders>
            <w:hideMark/>
          </w:tcPr>
          <w:p w14:paraId="7C45A49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16C866BD"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Locatie</w:t>
            </w:r>
          </w:p>
        </w:tc>
        <w:tc>
          <w:tcPr>
            <w:tcW w:w="2500" w:type="pct"/>
            <w:tcBorders>
              <w:top w:val="nil"/>
              <w:left w:val="nil"/>
              <w:bottom w:val="nil"/>
              <w:right w:val="nil"/>
            </w:tcBorders>
            <w:hideMark/>
          </w:tcPr>
          <w:p w14:paraId="211A1C8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Omschrijving van de locatie waar de vergadering wordt gehouden</w:t>
            </w:r>
          </w:p>
        </w:tc>
        <w:tc>
          <w:tcPr>
            <w:tcW w:w="500" w:type="pct"/>
            <w:tcBorders>
              <w:top w:val="nil"/>
              <w:left w:val="nil"/>
              <w:bottom w:val="nil"/>
              <w:right w:val="nil"/>
            </w:tcBorders>
            <w:hideMark/>
          </w:tcPr>
          <w:p w14:paraId="01C545E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AN100</w:t>
            </w:r>
          </w:p>
        </w:tc>
        <w:tc>
          <w:tcPr>
            <w:tcW w:w="500" w:type="pct"/>
            <w:tcBorders>
              <w:top w:val="nil"/>
              <w:left w:val="nil"/>
              <w:bottom w:val="nil"/>
              <w:right w:val="nil"/>
            </w:tcBorders>
            <w:hideMark/>
          </w:tcPr>
          <w:p w14:paraId="0817871D"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CD4563" w:rsidRPr="00D47E61" w14:paraId="2F01AEB7" w14:textId="77777777" w:rsidTr="00CD4563">
        <w:trPr>
          <w:tblCellSpacing w:w="15" w:type="dxa"/>
        </w:trPr>
        <w:tc>
          <w:tcPr>
            <w:tcW w:w="250" w:type="pct"/>
            <w:tcBorders>
              <w:top w:val="nil"/>
              <w:left w:val="nil"/>
              <w:bottom w:val="nil"/>
              <w:right w:val="nil"/>
            </w:tcBorders>
            <w:hideMark/>
          </w:tcPr>
          <w:p w14:paraId="68F72497"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6C43AF3D"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Aanvang vergadering</w:t>
            </w:r>
          </w:p>
        </w:tc>
        <w:tc>
          <w:tcPr>
            <w:tcW w:w="2500" w:type="pct"/>
            <w:tcBorders>
              <w:top w:val="nil"/>
              <w:left w:val="nil"/>
              <w:bottom w:val="nil"/>
              <w:right w:val="nil"/>
            </w:tcBorders>
            <w:hideMark/>
          </w:tcPr>
          <w:p w14:paraId="7BA6B02B"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De datum en tijdstip waarop de vergadering is gestart</w:t>
            </w:r>
          </w:p>
        </w:tc>
        <w:tc>
          <w:tcPr>
            <w:tcW w:w="500" w:type="pct"/>
            <w:tcBorders>
              <w:top w:val="nil"/>
              <w:left w:val="nil"/>
              <w:bottom w:val="nil"/>
              <w:right w:val="nil"/>
            </w:tcBorders>
            <w:hideMark/>
          </w:tcPr>
          <w:p w14:paraId="44C148F2"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DT</w:t>
            </w:r>
          </w:p>
        </w:tc>
        <w:tc>
          <w:tcPr>
            <w:tcW w:w="500" w:type="pct"/>
            <w:tcBorders>
              <w:top w:val="nil"/>
              <w:left w:val="nil"/>
              <w:bottom w:val="nil"/>
              <w:right w:val="nil"/>
            </w:tcBorders>
            <w:hideMark/>
          </w:tcPr>
          <w:p w14:paraId="46185856"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CD4563" w:rsidRPr="00D47E61" w14:paraId="1823FA2C" w14:textId="77777777" w:rsidTr="00CD4563">
        <w:trPr>
          <w:tblCellSpacing w:w="15" w:type="dxa"/>
        </w:trPr>
        <w:tc>
          <w:tcPr>
            <w:tcW w:w="250" w:type="pct"/>
            <w:tcBorders>
              <w:top w:val="nil"/>
              <w:left w:val="nil"/>
              <w:bottom w:val="nil"/>
              <w:right w:val="nil"/>
            </w:tcBorders>
            <w:hideMark/>
          </w:tcPr>
          <w:p w14:paraId="6E98634A"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672612A7"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Status</w:t>
            </w:r>
          </w:p>
        </w:tc>
        <w:tc>
          <w:tcPr>
            <w:tcW w:w="2500" w:type="pct"/>
            <w:tcBorders>
              <w:top w:val="nil"/>
              <w:left w:val="nil"/>
              <w:bottom w:val="nil"/>
              <w:right w:val="nil"/>
            </w:tcBorders>
            <w:hideMark/>
          </w:tcPr>
          <w:p w14:paraId="3AA68BC7"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De status van de vergadering</w:t>
            </w:r>
          </w:p>
        </w:tc>
        <w:tc>
          <w:tcPr>
            <w:tcW w:w="500" w:type="pct"/>
            <w:tcBorders>
              <w:top w:val="nil"/>
              <w:left w:val="nil"/>
              <w:bottom w:val="nil"/>
              <w:right w:val="nil"/>
            </w:tcBorders>
            <w:hideMark/>
          </w:tcPr>
          <w:p w14:paraId="224D157B"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vergaderingStatus</w:t>
            </w:r>
          </w:p>
        </w:tc>
        <w:tc>
          <w:tcPr>
            <w:tcW w:w="500" w:type="pct"/>
            <w:tcBorders>
              <w:top w:val="nil"/>
              <w:left w:val="nil"/>
              <w:bottom w:val="nil"/>
              <w:right w:val="nil"/>
            </w:tcBorders>
            <w:hideMark/>
          </w:tcPr>
          <w:p w14:paraId="023DCE67"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CD4563" w:rsidRPr="00D47E61" w14:paraId="2BCC6F85" w14:textId="77777777" w:rsidTr="00CD4563">
        <w:trPr>
          <w:tblCellSpacing w:w="15" w:type="dxa"/>
        </w:trPr>
        <w:tc>
          <w:tcPr>
            <w:tcW w:w="250" w:type="pct"/>
            <w:tcBorders>
              <w:top w:val="nil"/>
              <w:left w:val="nil"/>
              <w:bottom w:val="nil"/>
              <w:right w:val="nil"/>
            </w:tcBorders>
            <w:hideMark/>
          </w:tcPr>
          <w:p w14:paraId="374118AB"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575C28D1"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Einde vergadering</w:t>
            </w:r>
          </w:p>
        </w:tc>
        <w:tc>
          <w:tcPr>
            <w:tcW w:w="2500" w:type="pct"/>
            <w:tcBorders>
              <w:top w:val="nil"/>
              <w:left w:val="nil"/>
              <w:bottom w:val="nil"/>
              <w:right w:val="nil"/>
            </w:tcBorders>
            <w:hideMark/>
          </w:tcPr>
          <w:p w14:paraId="0596CBD2"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De datum en tijdstip waarop de vergadering is geëindigd</w:t>
            </w:r>
          </w:p>
        </w:tc>
        <w:tc>
          <w:tcPr>
            <w:tcW w:w="500" w:type="pct"/>
            <w:tcBorders>
              <w:top w:val="nil"/>
              <w:left w:val="nil"/>
              <w:bottom w:val="nil"/>
              <w:right w:val="nil"/>
            </w:tcBorders>
            <w:hideMark/>
          </w:tcPr>
          <w:p w14:paraId="0515EE5E"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DT</w:t>
            </w:r>
          </w:p>
        </w:tc>
        <w:tc>
          <w:tcPr>
            <w:tcW w:w="500" w:type="pct"/>
            <w:tcBorders>
              <w:top w:val="nil"/>
              <w:left w:val="nil"/>
              <w:bottom w:val="nil"/>
              <w:right w:val="nil"/>
            </w:tcBorders>
            <w:hideMark/>
          </w:tcPr>
          <w:p w14:paraId="35662CAB"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CD4563" w:rsidRPr="00D47E61" w14:paraId="6704B3C4" w14:textId="77777777" w:rsidTr="00CD4563">
        <w:trPr>
          <w:tblCellSpacing w:w="15" w:type="dxa"/>
        </w:trPr>
        <w:tc>
          <w:tcPr>
            <w:tcW w:w="250" w:type="pct"/>
            <w:tcBorders>
              <w:top w:val="nil"/>
              <w:left w:val="nil"/>
              <w:bottom w:val="nil"/>
              <w:right w:val="nil"/>
            </w:tcBorders>
            <w:hideMark/>
          </w:tcPr>
          <w:p w14:paraId="5CDEFB29"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7156366C"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Vergaderdatum</w:t>
            </w:r>
          </w:p>
        </w:tc>
        <w:tc>
          <w:tcPr>
            <w:tcW w:w="2500" w:type="pct"/>
            <w:tcBorders>
              <w:top w:val="nil"/>
              <w:left w:val="nil"/>
              <w:bottom w:val="nil"/>
              <w:right w:val="nil"/>
            </w:tcBorders>
            <w:hideMark/>
          </w:tcPr>
          <w:p w14:paraId="1372C7F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De datum van de VERGADERING</w:t>
            </w:r>
          </w:p>
        </w:tc>
        <w:tc>
          <w:tcPr>
            <w:tcW w:w="500" w:type="pct"/>
            <w:tcBorders>
              <w:top w:val="nil"/>
              <w:left w:val="nil"/>
              <w:bottom w:val="nil"/>
              <w:right w:val="nil"/>
            </w:tcBorders>
            <w:hideMark/>
          </w:tcPr>
          <w:p w14:paraId="356E3CF3"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DATUM</w:t>
            </w:r>
          </w:p>
        </w:tc>
        <w:tc>
          <w:tcPr>
            <w:tcW w:w="500" w:type="pct"/>
            <w:tcBorders>
              <w:top w:val="nil"/>
              <w:left w:val="nil"/>
              <w:bottom w:val="nil"/>
              <w:right w:val="nil"/>
            </w:tcBorders>
            <w:hideMark/>
          </w:tcPr>
          <w:p w14:paraId="6125178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bl>
    <w:p w14:paraId="3A714D9B" w14:textId="77777777" w:rsidR="00CD4563" w:rsidRPr="00D47E61"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4C05D2B8" w14:textId="77777777" w:rsidTr="00CD4563">
        <w:trPr>
          <w:tblCellSpacing w:w="15" w:type="dxa"/>
        </w:trPr>
        <w:tc>
          <w:tcPr>
            <w:tcW w:w="1500" w:type="pct"/>
            <w:tcBorders>
              <w:top w:val="nil"/>
              <w:left w:val="nil"/>
              <w:bottom w:val="nil"/>
              <w:right w:val="nil"/>
            </w:tcBorders>
            <w:hideMark/>
          </w:tcPr>
          <w:p w14:paraId="27BB0043"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Overzicht relaties</w:t>
            </w:r>
          </w:p>
        </w:tc>
      </w:tr>
    </w:tbl>
    <w:p w14:paraId="1671C885"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6255DB" w14:paraId="72931663" w14:textId="77777777" w:rsidTr="00CD4563">
        <w:trPr>
          <w:tblCellSpacing w:w="15" w:type="dxa"/>
        </w:trPr>
        <w:tc>
          <w:tcPr>
            <w:tcW w:w="0" w:type="auto"/>
            <w:tcBorders>
              <w:top w:val="nil"/>
              <w:left w:val="nil"/>
              <w:bottom w:val="nil"/>
              <w:right w:val="nil"/>
            </w:tcBorders>
            <w:hideMark/>
          </w:tcPr>
          <w:p w14:paraId="26264A78"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2603A14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744E154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CD4563" w:rsidRPr="006255DB" w14:paraId="4979AE76" w14:textId="77777777" w:rsidTr="00CD4563">
        <w:trPr>
          <w:tblCellSpacing w:w="15" w:type="dxa"/>
        </w:trPr>
        <w:tc>
          <w:tcPr>
            <w:tcW w:w="250" w:type="pct"/>
            <w:tcBorders>
              <w:top w:val="nil"/>
              <w:left w:val="nil"/>
              <w:bottom w:val="nil"/>
              <w:right w:val="nil"/>
            </w:tcBorders>
            <w:hideMark/>
          </w:tcPr>
          <w:p w14:paraId="0FCECCD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0B94940C"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VERGADERING [ 0 .. * ] heeft als bijlage VERGADERSTUK [ 0 .. * ]</w:t>
            </w:r>
          </w:p>
        </w:tc>
        <w:tc>
          <w:tcPr>
            <w:tcW w:w="2500" w:type="pct"/>
            <w:tcBorders>
              <w:top w:val="nil"/>
              <w:left w:val="nil"/>
              <w:bottom w:val="nil"/>
              <w:right w:val="nil"/>
            </w:tcBorders>
            <w:hideMark/>
          </w:tcPr>
          <w:p w14:paraId="5E003838"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Een VERGADERING kan ook één of meer VERGADERSTUKKEN als bijlage hebben.</w:t>
            </w:r>
          </w:p>
        </w:tc>
      </w:tr>
    </w:tbl>
    <w:p w14:paraId="5C26B0D8" w14:textId="77777777" w:rsidR="00CD4563" w:rsidRPr="00CD4563" w:rsidRDefault="00CD4563" w:rsidP="00CD4563">
      <w:pPr>
        <w:pStyle w:val="Kop2"/>
        <w:rPr>
          <w:rFonts w:ascii="Calibri" w:hAnsi="Calibri"/>
        </w:rPr>
      </w:pPr>
      <w:bookmarkStart w:id="64" w:name="global-global_d16507e14878"/>
      <w:bookmarkStart w:id="65" w:name="_Toc489351701"/>
      <w:bookmarkEnd w:id="64"/>
      <w:r w:rsidRPr="00CD4563">
        <w:rPr>
          <w:rFonts w:ascii="Calibri" w:hAnsi="Calibri"/>
        </w:rPr>
        <w:t>Objecttype VERGADERSTUK</w:t>
      </w:r>
      <w:bookmarkEnd w:id="65"/>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30F567A0" w14:textId="77777777" w:rsidTr="00CD4563">
        <w:trPr>
          <w:tblCellSpacing w:w="15" w:type="dxa"/>
        </w:trPr>
        <w:tc>
          <w:tcPr>
            <w:tcW w:w="1489" w:type="pct"/>
            <w:tcBorders>
              <w:top w:val="nil"/>
              <w:left w:val="nil"/>
              <w:bottom w:val="nil"/>
              <w:right w:val="nil"/>
            </w:tcBorders>
            <w:hideMark/>
          </w:tcPr>
          <w:p w14:paraId="535B2F5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6C34643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VERGADERSTUK</w:t>
            </w:r>
          </w:p>
        </w:tc>
      </w:tr>
      <w:tr w:rsidR="00CD4563" w:rsidRPr="006255DB" w14:paraId="72DF453C" w14:textId="77777777" w:rsidTr="00CD4563">
        <w:trPr>
          <w:tblCellSpacing w:w="15" w:type="dxa"/>
        </w:trPr>
        <w:tc>
          <w:tcPr>
            <w:tcW w:w="1489" w:type="pct"/>
            <w:tcBorders>
              <w:top w:val="nil"/>
              <w:left w:val="nil"/>
              <w:bottom w:val="nil"/>
              <w:right w:val="nil"/>
            </w:tcBorders>
            <w:hideMark/>
          </w:tcPr>
          <w:p w14:paraId="5195304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6369F4C0" w14:textId="09343E59" w:rsidR="00CD4563" w:rsidRPr="006255DB" w:rsidRDefault="00001696" w:rsidP="00CD4563">
            <w:pPr>
              <w:spacing w:line="240" w:lineRule="auto"/>
              <w:contextualSpacing w:val="0"/>
              <w:rPr>
                <w:rFonts w:ascii="Times New Roman" w:hAnsi="Times New Roman"/>
                <w:sz w:val="22"/>
                <w:szCs w:val="22"/>
              </w:rPr>
            </w:pPr>
            <w:r w:rsidRPr="00001696">
              <w:rPr>
                <w:rFonts w:ascii="Times New Roman" w:hAnsi="Times New Roman"/>
                <w:sz w:val="22"/>
                <w:szCs w:val="22"/>
              </w:rPr>
              <w:t>KING (ORI) o.b.v. RGBZ</w:t>
            </w:r>
          </w:p>
        </w:tc>
      </w:tr>
      <w:tr w:rsidR="00CD4563" w:rsidRPr="006255DB" w14:paraId="135B6A17" w14:textId="77777777" w:rsidTr="00CD4563">
        <w:trPr>
          <w:tblCellSpacing w:w="15" w:type="dxa"/>
        </w:trPr>
        <w:tc>
          <w:tcPr>
            <w:tcW w:w="1489" w:type="pct"/>
            <w:tcBorders>
              <w:top w:val="nil"/>
              <w:left w:val="nil"/>
              <w:bottom w:val="nil"/>
              <w:right w:val="nil"/>
            </w:tcBorders>
            <w:hideMark/>
          </w:tcPr>
          <w:p w14:paraId="7A7006A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36BD330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VERGADERSTUK is een bijlage bij een AGENDAPUNT of een VERGADERING. Sommige VERGADERSTUKken zijn nodig bij houden van een STEMMING.</w:t>
            </w:r>
          </w:p>
        </w:tc>
      </w:tr>
      <w:tr w:rsidR="00CD4563" w:rsidRPr="006255DB" w14:paraId="53132597" w14:textId="77777777" w:rsidTr="00CD4563">
        <w:trPr>
          <w:tblCellSpacing w:w="15" w:type="dxa"/>
        </w:trPr>
        <w:tc>
          <w:tcPr>
            <w:tcW w:w="1489" w:type="pct"/>
            <w:tcBorders>
              <w:top w:val="nil"/>
              <w:left w:val="nil"/>
              <w:bottom w:val="nil"/>
              <w:right w:val="nil"/>
            </w:tcBorders>
            <w:hideMark/>
          </w:tcPr>
          <w:p w14:paraId="35019FF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1A6295A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ORI</w:t>
            </w:r>
          </w:p>
        </w:tc>
      </w:tr>
      <w:tr w:rsidR="00CD4563" w:rsidRPr="006255DB" w14:paraId="1CF95006" w14:textId="77777777" w:rsidTr="00CD4563">
        <w:trPr>
          <w:tblCellSpacing w:w="15" w:type="dxa"/>
        </w:trPr>
        <w:tc>
          <w:tcPr>
            <w:tcW w:w="1489" w:type="pct"/>
            <w:tcBorders>
              <w:top w:val="nil"/>
              <w:left w:val="nil"/>
              <w:bottom w:val="nil"/>
              <w:right w:val="nil"/>
            </w:tcBorders>
            <w:hideMark/>
          </w:tcPr>
          <w:p w14:paraId="2096057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365CB0D9"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4FA3C89C" w14:textId="77777777" w:rsidTr="00CD4563">
        <w:trPr>
          <w:tblCellSpacing w:w="15" w:type="dxa"/>
        </w:trPr>
        <w:tc>
          <w:tcPr>
            <w:tcW w:w="1489" w:type="pct"/>
            <w:tcBorders>
              <w:top w:val="nil"/>
              <w:left w:val="nil"/>
              <w:bottom w:val="nil"/>
              <w:right w:val="nil"/>
            </w:tcBorders>
            <w:hideMark/>
          </w:tcPr>
          <w:p w14:paraId="237FABD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lastRenderedPageBreak/>
              <w:t>Unieke aanduiding</w:t>
            </w:r>
          </w:p>
        </w:tc>
        <w:tc>
          <w:tcPr>
            <w:tcW w:w="3475" w:type="pct"/>
            <w:tcBorders>
              <w:top w:val="nil"/>
              <w:left w:val="nil"/>
              <w:bottom w:val="nil"/>
              <w:right w:val="nil"/>
            </w:tcBorders>
            <w:hideMark/>
          </w:tcPr>
          <w:p w14:paraId="73EFBFF3"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0375CD9C" w14:textId="77777777" w:rsidTr="00CD4563">
        <w:trPr>
          <w:tblCellSpacing w:w="15" w:type="dxa"/>
        </w:trPr>
        <w:tc>
          <w:tcPr>
            <w:tcW w:w="1489" w:type="pct"/>
            <w:tcBorders>
              <w:top w:val="nil"/>
              <w:left w:val="nil"/>
              <w:bottom w:val="nil"/>
              <w:right w:val="nil"/>
            </w:tcBorders>
            <w:hideMark/>
          </w:tcPr>
          <w:p w14:paraId="5953E1E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020E8E4D"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22A6E151" w14:textId="77777777" w:rsidTr="00CD4563">
        <w:trPr>
          <w:tblCellSpacing w:w="15" w:type="dxa"/>
        </w:trPr>
        <w:tc>
          <w:tcPr>
            <w:tcW w:w="1489" w:type="pct"/>
            <w:tcBorders>
              <w:top w:val="nil"/>
              <w:left w:val="nil"/>
              <w:bottom w:val="nil"/>
              <w:right w:val="nil"/>
            </w:tcBorders>
            <w:hideMark/>
          </w:tcPr>
          <w:p w14:paraId="595D7E8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72CC4CB0"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4BA6899A" w14:textId="77777777" w:rsidTr="00CD4563">
        <w:trPr>
          <w:tblCellSpacing w:w="15" w:type="dxa"/>
        </w:trPr>
        <w:tc>
          <w:tcPr>
            <w:tcW w:w="1489" w:type="pct"/>
            <w:tcBorders>
              <w:top w:val="nil"/>
              <w:left w:val="nil"/>
              <w:bottom w:val="nil"/>
              <w:right w:val="nil"/>
            </w:tcBorders>
            <w:hideMark/>
          </w:tcPr>
          <w:p w14:paraId="771EB11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6F7DE42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4EF9C644"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015ADD44" w14:textId="77777777" w:rsidTr="00CD4563">
        <w:trPr>
          <w:tblCellSpacing w:w="15" w:type="dxa"/>
        </w:trPr>
        <w:tc>
          <w:tcPr>
            <w:tcW w:w="1500" w:type="pct"/>
            <w:tcBorders>
              <w:top w:val="nil"/>
              <w:left w:val="nil"/>
              <w:bottom w:val="nil"/>
              <w:right w:val="nil"/>
            </w:tcBorders>
            <w:hideMark/>
          </w:tcPr>
          <w:p w14:paraId="5F37F91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15E73640"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409"/>
        <w:gridCol w:w="2876"/>
        <w:gridCol w:w="5975"/>
        <w:gridCol w:w="2284"/>
        <w:gridCol w:w="1032"/>
      </w:tblGrid>
      <w:tr w:rsidR="00CD4563" w:rsidRPr="006255DB" w14:paraId="299B9F78" w14:textId="77777777" w:rsidTr="00CD4563">
        <w:trPr>
          <w:tblCellSpacing w:w="15" w:type="dxa"/>
        </w:trPr>
        <w:tc>
          <w:tcPr>
            <w:tcW w:w="0" w:type="auto"/>
            <w:tcBorders>
              <w:top w:val="nil"/>
              <w:left w:val="nil"/>
              <w:bottom w:val="nil"/>
              <w:right w:val="nil"/>
            </w:tcBorders>
            <w:hideMark/>
          </w:tcPr>
          <w:p w14:paraId="6218DFBC"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6F4C144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54B2322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533A8D2E"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0847127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D47E61" w14:paraId="0CA27E5F" w14:textId="77777777" w:rsidTr="00CD4563">
        <w:trPr>
          <w:tblCellSpacing w:w="15" w:type="dxa"/>
        </w:trPr>
        <w:tc>
          <w:tcPr>
            <w:tcW w:w="167" w:type="pct"/>
            <w:tcBorders>
              <w:top w:val="nil"/>
              <w:left w:val="nil"/>
              <w:bottom w:val="nil"/>
              <w:right w:val="nil"/>
            </w:tcBorders>
          </w:tcPr>
          <w:p w14:paraId="52418254" w14:textId="77777777" w:rsidR="00CD4563" w:rsidRPr="006255DB" w:rsidRDefault="00CD4563" w:rsidP="00CD4563">
            <w:pPr>
              <w:spacing w:line="240" w:lineRule="auto"/>
              <w:contextualSpacing w:val="0"/>
              <w:rPr>
                <w:rFonts w:ascii="Times New Roman" w:hAnsi="Times New Roman"/>
                <w:sz w:val="22"/>
                <w:szCs w:val="22"/>
              </w:rPr>
            </w:pPr>
          </w:p>
        </w:tc>
        <w:tc>
          <w:tcPr>
            <w:tcW w:w="1153" w:type="pct"/>
            <w:tcBorders>
              <w:top w:val="nil"/>
              <w:left w:val="nil"/>
              <w:bottom w:val="nil"/>
              <w:right w:val="nil"/>
            </w:tcBorders>
          </w:tcPr>
          <w:p w14:paraId="3631B226" w14:textId="77777777" w:rsidR="00CD4563" w:rsidRPr="00D47E61" w:rsidRDefault="00CD4563" w:rsidP="00CD4563">
            <w:pPr>
              <w:rPr>
                <w:rFonts w:ascii="Times New Roman" w:hAnsi="Times New Roman"/>
                <w:sz w:val="22"/>
                <w:szCs w:val="22"/>
              </w:rPr>
            </w:pPr>
            <w:r w:rsidRPr="00D47E61">
              <w:rPr>
                <w:rFonts w:ascii="Times New Roman" w:hAnsi="Times New Roman"/>
                <w:sz w:val="22"/>
                <w:szCs w:val="22"/>
              </w:rPr>
              <w:t>Titel</w:t>
            </w:r>
          </w:p>
        </w:tc>
        <w:tc>
          <w:tcPr>
            <w:tcW w:w="2385" w:type="pct"/>
            <w:tcBorders>
              <w:top w:val="nil"/>
              <w:left w:val="nil"/>
              <w:bottom w:val="nil"/>
              <w:right w:val="nil"/>
            </w:tcBorders>
          </w:tcPr>
          <w:p w14:paraId="2B8C2948" w14:textId="77777777" w:rsidR="00CD4563" w:rsidRPr="00D47E61" w:rsidRDefault="00CD4563" w:rsidP="00CD4563">
            <w:pPr>
              <w:rPr>
                <w:rFonts w:ascii="Times New Roman" w:hAnsi="Times New Roman"/>
                <w:sz w:val="22"/>
                <w:szCs w:val="22"/>
              </w:rPr>
            </w:pPr>
            <w:r w:rsidRPr="00D47E61">
              <w:rPr>
                <w:rFonts w:ascii="Times New Roman" w:hAnsi="Times New Roman"/>
                <w:sz w:val="22"/>
                <w:szCs w:val="22"/>
              </w:rPr>
              <w:t>De naam waaronder het VERGADERSTUK formeel bekend is.</w:t>
            </w:r>
          </w:p>
        </w:tc>
        <w:tc>
          <w:tcPr>
            <w:tcW w:w="808" w:type="pct"/>
            <w:tcBorders>
              <w:top w:val="nil"/>
              <w:left w:val="nil"/>
              <w:bottom w:val="nil"/>
              <w:right w:val="nil"/>
            </w:tcBorders>
          </w:tcPr>
          <w:p w14:paraId="3B1881F4" w14:textId="77777777" w:rsidR="00CD4563" w:rsidRPr="00D47E61" w:rsidRDefault="00CD4563" w:rsidP="00CD4563">
            <w:pPr>
              <w:rPr>
                <w:rFonts w:ascii="Times New Roman" w:hAnsi="Times New Roman"/>
                <w:sz w:val="22"/>
                <w:szCs w:val="22"/>
              </w:rPr>
            </w:pPr>
            <w:r w:rsidRPr="00D47E61">
              <w:rPr>
                <w:rFonts w:ascii="Times New Roman" w:hAnsi="Times New Roman"/>
                <w:sz w:val="22"/>
                <w:szCs w:val="22"/>
              </w:rPr>
              <w:t>AN200</w:t>
            </w:r>
          </w:p>
        </w:tc>
        <w:tc>
          <w:tcPr>
            <w:tcW w:w="414" w:type="pct"/>
            <w:tcBorders>
              <w:top w:val="nil"/>
              <w:left w:val="nil"/>
              <w:bottom w:val="nil"/>
              <w:right w:val="nil"/>
            </w:tcBorders>
          </w:tcPr>
          <w:p w14:paraId="363E3C77" w14:textId="77777777" w:rsidR="00CD4563" w:rsidRPr="00D47E61" w:rsidRDefault="00CD4563" w:rsidP="00CD4563">
            <w:pPr>
              <w:rPr>
                <w:rFonts w:ascii="Calibri" w:hAnsi="Calibri" w:cs="Calibri"/>
                <w:color w:val="0F0F0F"/>
                <w:sz w:val="22"/>
                <w:szCs w:val="22"/>
              </w:rPr>
            </w:pPr>
            <w:r w:rsidRPr="00D47E61">
              <w:rPr>
                <w:rFonts w:ascii="Calibri" w:hAnsi="Calibri" w:cs="Calibri"/>
                <w:color w:val="0F0F0F"/>
                <w:sz w:val="22"/>
                <w:szCs w:val="22"/>
              </w:rPr>
              <w:t>1</w:t>
            </w:r>
          </w:p>
        </w:tc>
      </w:tr>
      <w:tr w:rsidR="00CD4563" w:rsidRPr="00D47E61" w14:paraId="5B9AB3CC" w14:textId="77777777" w:rsidTr="00CD4563">
        <w:trPr>
          <w:tblCellSpacing w:w="15" w:type="dxa"/>
        </w:trPr>
        <w:tc>
          <w:tcPr>
            <w:tcW w:w="167" w:type="pct"/>
            <w:tcBorders>
              <w:top w:val="nil"/>
              <w:left w:val="nil"/>
              <w:bottom w:val="nil"/>
              <w:right w:val="nil"/>
            </w:tcBorders>
          </w:tcPr>
          <w:p w14:paraId="50D6AD85" w14:textId="77777777" w:rsidR="00CD4563" w:rsidRPr="00D47E61" w:rsidRDefault="00CD4563" w:rsidP="00CD4563">
            <w:pPr>
              <w:spacing w:line="240" w:lineRule="auto"/>
              <w:contextualSpacing w:val="0"/>
              <w:rPr>
                <w:rFonts w:ascii="Times New Roman" w:hAnsi="Times New Roman"/>
                <w:sz w:val="22"/>
                <w:szCs w:val="22"/>
              </w:rPr>
            </w:pPr>
          </w:p>
        </w:tc>
        <w:tc>
          <w:tcPr>
            <w:tcW w:w="1153" w:type="pct"/>
            <w:tcBorders>
              <w:top w:val="nil"/>
              <w:left w:val="nil"/>
              <w:bottom w:val="nil"/>
              <w:right w:val="nil"/>
            </w:tcBorders>
          </w:tcPr>
          <w:p w14:paraId="56CBAB32" w14:textId="77777777" w:rsidR="00CD4563" w:rsidRPr="00D47E61" w:rsidRDefault="00CD4563" w:rsidP="00CD4563">
            <w:pPr>
              <w:rPr>
                <w:rFonts w:ascii="Times New Roman" w:hAnsi="Times New Roman"/>
                <w:sz w:val="22"/>
                <w:szCs w:val="22"/>
              </w:rPr>
            </w:pPr>
            <w:r w:rsidRPr="00D47E61">
              <w:rPr>
                <w:rFonts w:ascii="Times New Roman" w:hAnsi="Times New Roman"/>
                <w:sz w:val="22"/>
                <w:szCs w:val="22"/>
              </w:rPr>
              <w:t>Versie</w:t>
            </w:r>
          </w:p>
        </w:tc>
        <w:tc>
          <w:tcPr>
            <w:tcW w:w="2385" w:type="pct"/>
            <w:tcBorders>
              <w:top w:val="nil"/>
              <w:left w:val="nil"/>
              <w:bottom w:val="nil"/>
              <w:right w:val="nil"/>
            </w:tcBorders>
          </w:tcPr>
          <w:p w14:paraId="5E737BDF" w14:textId="77777777" w:rsidR="00CD4563" w:rsidRPr="00D47E61" w:rsidRDefault="00CD4563" w:rsidP="00CD4563">
            <w:pPr>
              <w:rPr>
                <w:rFonts w:ascii="Times New Roman" w:hAnsi="Times New Roman"/>
                <w:sz w:val="22"/>
                <w:szCs w:val="22"/>
              </w:rPr>
            </w:pPr>
            <w:r w:rsidRPr="00D47E61">
              <w:rPr>
                <w:rFonts w:ascii="Times New Roman" w:hAnsi="Times New Roman"/>
                <w:sz w:val="22"/>
                <w:szCs w:val="22"/>
              </w:rPr>
              <w:t>Aanduiding van de bewerkingsfase van het VERGADERSTUK</w:t>
            </w:r>
          </w:p>
        </w:tc>
        <w:tc>
          <w:tcPr>
            <w:tcW w:w="808" w:type="pct"/>
            <w:tcBorders>
              <w:top w:val="nil"/>
              <w:left w:val="nil"/>
              <w:bottom w:val="nil"/>
              <w:right w:val="nil"/>
            </w:tcBorders>
          </w:tcPr>
          <w:p w14:paraId="0F640AA2" w14:textId="77777777" w:rsidR="00CD4563" w:rsidRPr="00D47E61" w:rsidRDefault="00CD4563" w:rsidP="00CD4563">
            <w:pPr>
              <w:rPr>
                <w:rFonts w:ascii="Times New Roman" w:hAnsi="Times New Roman"/>
                <w:sz w:val="22"/>
                <w:szCs w:val="22"/>
              </w:rPr>
            </w:pPr>
            <w:r w:rsidRPr="00D47E61">
              <w:rPr>
                <w:rFonts w:ascii="Times New Roman" w:hAnsi="Times New Roman"/>
                <w:sz w:val="22"/>
                <w:szCs w:val="22"/>
              </w:rPr>
              <w:t>AN5</w:t>
            </w:r>
          </w:p>
        </w:tc>
        <w:tc>
          <w:tcPr>
            <w:tcW w:w="414" w:type="pct"/>
            <w:tcBorders>
              <w:top w:val="nil"/>
              <w:left w:val="nil"/>
              <w:bottom w:val="nil"/>
              <w:right w:val="nil"/>
            </w:tcBorders>
          </w:tcPr>
          <w:p w14:paraId="0BF89C8E" w14:textId="77777777" w:rsidR="00CD4563" w:rsidRPr="00D47E61" w:rsidRDefault="00CD4563" w:rsidP="00CD4563">
            <w:pPr>
              <w:rPr>
                <w:rFonts w:ascii="Calibri" w:hAnsi="Calibri" w:cs="Calibri"/>
                <w:color w:val="0F0F0F"/>
                <w:sz w:val="22"/>
                <w:szCs w:val="22"/>
              </w:rPr>
            </w:pPr>
            <w:r w:rsidRPr="00D47E61">
              <w:rPr>
                <w:rFonts w:ascii="Calibri" w:hAnsi="Calibri" w:cs="Calibri"/>
                <w:color w:val="0F0F0F"/>
                <w:sz w:val="22"/>
                <w:szCs w:val="22"/>
              </w:rPr>
              <w:t>0 .. 1</w:t>
            </w:r>
          </w:p>
        </w:tc>
      </w:tr>
      <w:tr w:rsidR="00CD4563" w:rsidRPr="00D47E61" w14:paraId="0CC1F312" w14:textId="77777777" w:rsidTr="00CD4563">
        <w:trPr>
          <w:tblCellSpacing w:w="15" w:type="dxa"/>
        </w:trPr>
        <w:tc>
          <w:tcPr>
            <w:tcW w:w="167" w:type="pct"/>
            <w:tcBorders>
              <w:top w:val="nil"/>
              <w:left w:val="nil"/>
              <w:bottom w:val="nil"/>
              <w:right w:val="nil"/>
            </w:tcBorders>
          </w:tcPr>
          <w:p w14:paraId="58F08C7F" w14:textId="77777777" w:rsidR="00CD4563" w:rsidRPr="00D47E61" w:rsidRDefault="00CD4563" w:rsidP="00CD4563">
            <w:pPr>
              <w:spacing w:line="240" w:lineRule="auto"/>
              <w:contextualSpacing w:val="0"/>
              <w:rPr>
                <w:rFonts w:ascii="Times New Roman" w:hAnsi="Times New Roman"/>
                <w:sz w:val="22"/>
                <w:szCs w:val="22"/>
              </w:rPr>
            </w:pPr>
          </w:p>
        </w:tc>
        <w:tc>
          <w:tcPr>
            <w:tcW w:w="1153" w:type="pct"/>
            <w:tcBorders>
              <w:top w:val="nil"/>
              <w:left w:val="nil"/>
              <w:bottom w:val="nil"/>
              <w:right w:val="nil"/>
            </w:tcBorders>
          </w:tcPr>
          <w:p w14:paraId="1F4AD9DA" w14:textId="77777777" w:rsidR="00CD4563" w:rsidRPr="00D47E61" w:rsidRDefault="00CD4563" w:rsidP="00CD4563">
            <w:pPr>
              <w:rPr>
                <w:rFonts w:ascii="Times New Roman" w:hAnsi="Times New Roman"/>
                <w:sz w:val="22"/>
                <w:szCs w:val="22"/>
              </w:rPr>
            </w:pPr>
            <w:r w:rsidRPr="00D47E61">
              <w:rPr>
                <w:rFonts w:ascii="Times New Roman" w:hAnsi="Times New Roman"/>
                <w:sz w:val="22"/>
                <w:szCs w:val="22"/>
              </w:rPr>
              <w:t>Auteur</w:t>
            </w:r>
          </w:p>
        </w:tc>
        <w:tc>
          <w:tcPr>
            <w:tcW w:w="2385" w:type="pct"/>
            <w:tcBorders>
              <w:top w:val="nil"/>
              <w:left w:val="nil"/>
              <w:bottom w:val="nil"/>
              <w:right w:val="nil"/>
            </w:tcBorders>
          </w:tcPr>
          <w:p w14:paraId="15944163" w14:textId="77777777" w:rsidR="00CD4563" w:rsidRPr="00D47E61" w:rsidRDefault="00CD4563" w:rsidP="00CD4563">
            <w:pPr>
              <w:rPr>
                <w:rFonts w:ascii="Times New Roman" w:hAnsi="Times New Roman"/>
                <w:sz w:val="22"/>
                <w:szCs w:val="22"/>
              </w:rPr>
            </w:pPr>
            <w:r w:rsidRPr="00D47E61">
              <w:rPr>
                <w:rFonts w:ascii="Times New Roman" w:hAnsi="Times New Roman"/>
                <w:sz w:val="22"/>
                <w:szCs w:val="22"/>
              </w:rPr>
              <w:t>De persoon of organisatie die in de eerste plaats verantwoordelijk is voor het creëren van de inhoud van het VERGADERSTUK.</w:t>
            </w:r>
          </w:p>
        </w:tc>
        <w:tc>
          <w:tcPr>
            <w:tcW w:w="808" w:type="pct"/>
            <w:tcBorders>
              <w:top w:val="nil"/>
              <w:left w:val="nil"/>
              <w:bottom w:val="nil"/>
              <w:right w:val="nil"/>
            </w:tcBorders>
          </w:tcPr>
          <w:p w14:paraId="739D277D" w14:textId="77777777" w:rsidR="00CD4563" w:rsidRPr="00D47E61" w:rsidRDefault="00CD4563" w:rsidP="00CD4563">
            <w:pPr>
              <w:rPr>
                <w:rFonts w:ascii="Times New Roman" w:hAnsi="Times New Roman"/>
                <w:sz w:val="22"/>
                <w:szCs w:val="22"/>
              </w:rPr>
            </w:pPr>
            <w:r w:rsidRPr="00D47E61">
              <w:rPr>
                <w:rFonts w:ascii="Times New Roman" w:hAnsi="Times New Roman"/>
                <w:sz w:val="22"/>
                <w:szCs w:val="22"/>
              </w:rPr>
              <w:t>AN200</w:t>
            </w:r>
          </w:p>
        </w:tc>
        <w:tc>
          <w:tcPr>
            <w:tcW w:w="414" w:type="pct"/>
            <w:tcBorders>
              <w:top w:val="nil"/>
              <w:left w:val="nil"/>
              <w:bottom w:val="nil"/>
              <w:right w:val="nil"/>
            </w:tcBorders>
          </w:tcPr>
          <w:p w14:paraId="6F00CCE9" w14:textId="77777777" w:rsidR="00CD4563" w:rsidRPr="00D47E61" w:rsidRDefault="00CD4563" w:rsidP="00CD4563">
            <w:pPr>
              <w:rPr>
                <w:rFonts w:ascii="Calibri" w:hAnsi="Calibri" w:cs="Calibri"/>
                <w:color w:val="0F0F0F"/>
                <w:sz w:val="22"/>
                <w:szCs w:val="22"/>
              </w:rPr>
            </w:pPr>
            <w:r w:rsidRPr="00D47E61">
              <w:rPr>
                <w:rFonts w:ascii="Calibri" w:hAnsi="Calibri" w:cs="Calibri"/>
                <w:color w:val="0F0F0F"/>
                <w:sz w:val="22"/>
                <w:szCs w:val="22"/>
              </w:rPr>
              <w:t>0 .. 1</w:t>
            </w:r>
          </w:p>
        </w:tc>
      </w:tr>
      <w:tr w:rsidR="00CD4563" w:rsidRPr="00D47E61" w14:paraId="66131D91" w14:textId="77777777" w:rsidTr="00CD4563">
        <w:trPr>
          <w:tblCellSpacing w:w="15" w:type="dxa"/>
        </w:trPr>
        <w:tc>
          <w:tcPr>
            <w:tcW w:w="167" w:type="pct"/>
            <w:tcBorders>
              <w:top w:val="nil"/>
              <w:left w:val="nil"/>
              <w:bottom w:val="nil"/>
              <w:right w:val="nil"/>
            </w:tcBorders>
          </w:tcPr>
          <w:p w14:paraId="0796A6B9" w14:textId="77777777" w:rsidR="00CD4563" w:rsidRPr="00D47E61" w:rsidRDefault="00CD4563" w:rsidP="00CD4563">
            <w:pPr>
              <w:spacing w:line="240" w:lineRule="auto"/>
              <w:contextualSpacing w:val="0"/>
              <w:rPr>
                <w:rFonts w:ascii="Times New Roman" w:hAnsi="Times New Roman"/>
                <w:sz w:val="22"/>
                <w:szCs w:val="22"/>
              </w:rPr>
            </w:pPr>
          </w:p>
        </w:tc>
        <w:tc>
          <w:tcPr>
            <w:tcW w:w="1153" w:type="pct"/>
            <w:tcBorders>
              <w:top w:val="nil"/>
              <w:left w:val="nil"/>
              <w:bottom w:val="nil"/>
              <w:right w:val="nil"/>
            </w:tcBorders>
          </w:tcPr>
          <w:p w14:paraId="3986CEFD" w14:textId="77777777" w:rsidR="00CD4563" w:rsidRPr="00D47E61" w:rsidRDefault="00CD4563" w:rsidP="00CD4563">
            <w:pPr>
              <w:rPr>
                <w:rFonts w:ascii="Times New Roman" w:hAnsi="Times New Roman"/>
                <w:sz w:val="22"/>
                <w:szCs w:val="22"/>
              </w:rPr>
            </w:pPr>
            <w:r w:rsidRPr="00D47E61">
              <w:rPr>
                <w:rFonts w:ascii="Times New Roman" w:hAnsi="Times New Roman"/>
                <w:sz w:val="22"/>
                <w:szCs w:val="22"/>
              </w:rPr>
              <w:t>Link</w:t>
            </w:r>
          </w:p>
        </w:tc>
        <w:tc>
          <w:tcPr>
            <w:tcW w:w="2385" w:type="pct"/>
            <w:tcBorders>
              <w:top w:val="nil"/>
              <w:left w:val="nil"/>
              <w:bottom w:val="nil"/>
              <w:right w:val="nil"/>
            </w:tcBorders>
          </w:tcPr>
          <w:p w14:paraId="03BF9A34" w14:textId="77777777" w:rsidR="00CD4563" w:rsidRPr="00D47E61" w:rsidRDefault="00CD4563" w:rsidP="00CD4563">
            <w:pPr>
              <w:rPr>
                <w:rFonts w:ascii="Times New Roman" w:hAnsi="Times New Roman"/>
                <w:sz w:val="22"/>
                <w:szCs w:val="22"/>
              </w:rPr>
            </w:pPr>
            <w:r w:rsidRPr="00D47E61">
              <w:rPr>
                <w:rFonts w:ascii="Times New Roman" w:hAnsi="Times New Roman"/>
                <w:sz w:val="22"/>
                <w:szCs w:val="22"/>
              </w:rPr>
              <w:t>De URL waarmee de inhoud van het VERGADERSTUK op te vragen is.</w:t>
            </w:r>
          </w:p>
        </w:tc>
        <w:tc>
          <w:tcPr>
            <w:tcW w:w="808" w:type="pct"/>
            <w:tcBorders>
              <w:top w:val="nil"/>
              <w:left w:val="nil"/>
              <w:bottom w:val="nil"/>
              <w:right w:val="nil"/>
            </w:tcBorders>
          </w:tcPr>
          <w:p w14:paraId="688B6BA5" w14:textId="77777777" w:rsidR="00CD4563" w:rsidRPr="00D47E61" w:rsidRDefault="00CD4563" w:rsidP="00CD4563">
            <w:pPr>
              <w:rPr>
                <w:rFonts w:ascii="Times New Roman" w:hAnsi="Times New Roman"/>
                <w:sz w:val="22"/>
                <w:szCs w:val="22"/>
              </w:rPr>
            </w:pPr>
            <w:r w:rsidRPr="00D47E61">
              <w:rPr>
                <w:rFonts w:ascii="Times New Roman" w:hAnsi="Times New Roman"/>
                <w:sz w:val="22"/>
                <w:szCs w:val="22"/>
              </w:rPr>
              <w:t>URI</w:t>
            </w:r>
          </w:p>
        </w:tc>
        <w:tc>
          <w:tcPr>
            <w:tcW w:w="414" w:type="pct"/>
            <w:tcBorders>
              <w:top w:val="nil"/>
              <w:left w:val="nil"/>
              <w:bottom w:val="nil"/>
              <w:right w:val="nil"/>
            </w:tcBorders>
          </w:tcPr>
          <w:p w14:paraId="47AD7FF8" w14:textId="77777777" w:rsidR="00CD4563" w:rsidRPr="00D47E61" w:rsidRDefault="00CD4563" w:rsidP="00CD4563">
            <w:pPr>
              <w:rPr>
                <w:rFonts w:ascii="Calibri" w:hAnsi="Calibri" w:cs="Calibri"/>
                <w:color w:val="0F0F0F"/>
                <w:sz w:val="22"/>
                <w:szCs w:val="22"/>
              </w:rPr>
            </w:pPr>
            <w:r w:rsidRPr="00D47E61">
              <w:rPr>
                <w:rFonts w:ascii="Calibri" w:hAnsi="Calibri" w:cs="Calibri"/>
                <w:color w:val="0F0F0F"/>
                <w:sz w:val="22"/>
                <w:szCs w:val="22"/>
              </w:rPr>
              <w:t>0 .. 1</w:t>
            </w:r>
          </w:p>
        </w:tc>
      </w:tr>
      <w:tr w:rsidR="00CD4563" w:rsidRPr="00D47E61" w14:paraId="36A67C0A" w14:textId="77777777" w:rsidTr="00CD4563">
        <w:trPr>
          <w:tblCellSpacing w:w="15" w:type="dxa"/>
        </w:trPr>
        <w:tc>
          <w:tcPr>
            <w:tcW w:w="167" w:type="pct"/>
            <w:tcBorders>
              <w:top w:val="nil"/>
              <w:left w:val="nil"/>
              <w:bottom w:val="nil"/>
              <w:right w:val="nil"/>
            </w:tcBorders>
          </w:tcPr>
          <w:p w14:paraId="066220AA" w14:textId="77777777" w:rsidR="00CD4563" w:rsidRPr="00D47E61" w:rsidRDefault="00CD4563" w:rsidP="00CD4563">
            <w:pPr>
              <w:spacing w:line="240" w:lineRule="auto"/>
              <w:contextualSpacing w:val="0"/>
              <w:rPr>
                <w:rFonts w:ascii="Times New Roman" w:hAnsi="Times New Roman"/>
                <w:sz w:val="22"/>
                <w:szCs w:val="22"/>
              </w:rPr>
            </w:pPr>
          </w:p>
        </w:tc>
        <w:tc>
          <w:tcPr>
            <w:tcW w:w="1153" w:type="pct"/>
            <w:tcBorders>
              <w:top w:val="nil"/>
              <w:left w:val="nil"/>
              <w:bottom w:val="nil"/>
              <w:right w:val="nil"/>
            </w:tcBorders>
          </w:tcPr>
          <w:p w14:paraId="7D8BDD31" w14:textId="77777777" w:rsidR="00CD4563" w:rsidRPr="00D47E61" w:rsidRDefault="00CD4563" w:rsidP="00CD4563">
            <w:pPr>
              <w:rPr>
                <w:rFonts w:ascii="Times New Roman" w:hAnsi="Times New Roman"/>
                <w:sz w:val="22"/>
                <w:szCs w:val="22"/>
              </w:rPr>
            </w:pPr>
            <w:r w:rsidRPr="00D47E61">
              <w:rPr>
                <w:rFonts w:ascii="Times New Roman" w:hAnsi="Times New Roman"/>
                <w:sz w:val="22"/>
                <w:szCs w:val="22"/>
              </w:rPr>
              <w:t>Vertrouwelijkaanduiding</w:t>
            </w:r>
          </w:p>
        </w:tc>
        <w:tc>
          <w:tcPr>
            <w:tcW w:w="2385" w:type="pct"/>
            <w:tcBorders>
              <w:top w:val="nil"/>
              <w:left w:val="nil"/>
              <w:bottom w:val="nil"/>
              <w:right w:val="nil"/>
            </w:tcBorders>
          </w:tcPr>
          <w:p w14:paraId="79B18CEB" w14:textId="77777777" w:rsidR="00CD4563" w:rsidRPr="00D47E61" w:rsidRDefault="00CD4563" w:rsidP="00CD4563">
            <w:pPr>
              <w:rPr>
                <w:rFonts w:ascii="Times New Roman" w:hAnsi="Times New Roman"/>
                <w:sz w:val="22"/>
                <w:szCs w:val="22"/>
              </w:rPr>
            </w:pPr>
            <w:r w:rsidRPr="00D47E61">
              <w:rPr>
                <w:rFonts w:ascii="Times New Roman" w:hAnsi="Times New Roman"/>
                <w:sz w:val="22"/>
                <w:szCs w:val="22"/>
              </w:rPr>
              <w:t>Aanduiding van de mate waarin het VERGADERSTUK voor de openbaarheid bestemd is.</w:t>
            </w:r>
          </w:p>
        </w:tc>
        <w:tc>
          <w:tcPr>
            <w:tcW w:w="808" w:type="pct"/>
            <w:tcBorders>
              <w:top w:val="nil"/>
              <w:left w:val="nil"/>
              <w:bottom w:val="nil"/>
              <w:right w:val="nil"/>
            </w:tcBorders>
          </w:tcPr>
          <w:p w14:paraId="2B7817C5" w14:textId="77777777" w:rsidR="00CD4563" w:rsidRPr="00D47E61" w:rsidRDefault="00CD4563" w:rsidP="00CD4563">
            <w:pPr>
              <w:rPr>
                <w:rFonts w:ascii="Times New Roman" w:hAnsi="Times New Roman"/>
                <w:sz w:val="22"/>
                <w:szCs w:val="22"/>
              </w:rPr>
            </w:pPr>
            <w:r w:rsidRPr="00D47E61">
              <w:rPr>
                <w:rFonts w:ascii="Times New Roman" w:hAnsi="Times New Roman"/>
                <w:sz w:val="22"/>
                <w:szCs w:val="22"/>
              </w:rPr>
              <w:t>vertrouwelijkAanduiding</w:t>
            </w:r>
          </w:p>
        </w:tc>
        <w:tc>
          <w:tcPr>
            <w:tcW w:w="414" w:type="pct"/>
            <w:tcBorders>
              <w:top w:val="nil"/>
              <w:left w:val="nil"/>
              <w:bottom w:val="nil"/>
              <w:right w:val="nil"/>
            </w:tcBorders>
          </w:tcPr>
          <w:p w14:paraId="3934B8E8" w14:textId="77777777" w:rsidR="00CD4563" w:rsidRPr="00D47E61" w:rsidRDefault="00CD4563" w:rsidP="00CD4563">
            <w:pPr>
              <w:rPr>
                <w:rFonts w:ascii="Calibri" w:hAnsi="Calibri" w:cs="Calibri"/>
                <w:color w:val="0F0F0F"/>
                <w:sz w:val="22"/>
                <w:szCs w:val="22"/>
              </w:rPr>
            </w:pPr>
            <w:r w:rsidRPr="00D47E61">
              <w:rPr>
                <w:rFonts w:ascii="Calibri" w:hAnsi="Calibri" w:cs="Calibri"/>
                <w:color w:val="0F0F0F"/>
                <w:sz w:val="22"/>
                <w:szCs w:val="22"/>
              </w:rPr>
              <w:t>0 .. 1</w:t>
            </w:r>
          </w:p>
        </w:tc>
      </w:tr>
      <w:tr w:rsidR="00CD4563" w:rsidRPr="006255DB" w14:paraId="4F900D8D" w14:textId="77777777" w:rsidTr="00CD4563">
        <w:trPr>
          <w:tblCellSpacing w:w="15" w:type="dxa"/>
        </w:trPr>
        <w:tc>
          <w:tcPr>
            <w:tcW w:w="167" w:type="pct"/>
            <w:tcBorders>
              <w:top w:val="nil"/>
              <w:left w:val="nil"/>
              <w:bottom w:val="nil"/>
              <w:right w:val="nil"/>
            </w:tcBorders>
            <w:hideMark/>
          </w:tcPr>
          <w:p w14:paraId="2BF16AB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153" w:type="pct"/>
            <w:tcBorders>
              <w:top w:val="nil"/>
              <w:left w:val="nil"/>
              <w:bottom w:val="nil"/>
              <w:right w:val="nil"/>
            </w:tcBorders>
            <w:hideMark/>
          </w:tcPr>
          <w:p w14:paraId="6797DB93"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Thema</w:t>
            </w:r>
          </w:p>
        </w:tc>
        <w:tc>
          <w:tcPr>
            <w:tcW w:w="2385" w:type="pct"/>
            <w:tcBorders>
              <w:top w:val="nil"/>
              <w:left w:val="nil"/>
              <w:bottom w:val="nil"/>
              <w:right w:val="nil"/>
            </w:tcBorders>
            <w:hideMark/>
          </w:tcPr>
          <w:p w14:paraId="47CF8239"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Het thema van een VERGADERSTUK. Dit is gerelateerd aan de hoofdfuncties die bestaan vanuit het Besluit Begroting en Verantwoording.</w:t>
            </w:r>
          </w:p>
        </w:tc>
        <w:tc>
          <w:tcPr>
            <w:tcW w:w="808" w:type="pct"/>
            <w:tcBorders>
              <w:top w:val="nil"/>
              <w:left w:val="nil"/>
              <w:bottom w:val="nil"/>
              <w:right w:val="nil"/>
            </w:tcBorders>
            <w:hideMark/>
          </w:tcPr>
          <w:p w14:paraId="7EC3AD27"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AN100</w:t>
            </w:r>
          </w:p>
        </w:tc>
        <w:tc>
          <w:tcPr>
            <w:tcW w:w="414" w:type="pct"/>
            <w:tcBorders>
              <w:top w:val="nil"/>
              <w:left w:val="nil"/>
              <w:bottom w:val="nil"/>
              <w:right w:val="nil"/>
            </w:tcBorders>
            <w:hideMark/>
          </w:tcPr>
          <w:p w14:paraId="33D6B950"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bl>
    <w:p w14:paraId="6464ABBE"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593DD392" w14:textId="77777777" w:rsidTr="00CD4563">
        <w:trPr>
          <w:tblCellSpacing w:w="15" w:type="dxa"/>
        </w:trPr>
        <w:tc>
          <w:tcPr>
            <w:tcW w:w="1500" w:type="pct"/>
            <w:tcBorders>
              <w:top w:val="nil"/>
              <w:left w:val="nil"/>
              <w:bottom w:val="nil"/>
              <w:right w:val="nil"/>
            </w:tcBorders>
            <w:hideMark/>
          </w:tcPr>
          <w:p w14:paraId="051D89D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relaties</w:t>
            </w:r>
          </w:p>
        </w:tc>
      </w:tr>
    </w:tbl>
    <w:p w14:paraId="33EA7968"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6255DB" w14:paraId="35F7E841" w14:textId="77777777" w:rsidTr="00CD4563">
        <w:trPr>
          <w:tblCellSpacing w:w="15" w:type="dxa"/>
        </w:trPr>
        <w:tc>
          <w:tcPr>
            <w:tcW w:w="0" w:type="auto"/>
            <w:tcBorders>
              <w:top w:val="nil"/>
              <w:left w:val="nil"/>
              <w:bottom w:val="nil"/>
              <w:right w:val="nil"/>
            </w:tcBorders>
            <w:hideMark/>
          </w:tcPr>
          <w:p w14:paraId="45405DCD"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515B653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Relatienaam met kardinaliteiten</w:t>
            </w:r>
          </w:p>
        </w:tc>
        <w:tc>
          <w:tcPr>
            <w:tcW w:w="0" w:type="auto"/>
            <w:tcBorders>
              <w:top w:val="nil"/>
              <w:left w:val="nil"/>
              <w:bottom w:val="nil"/>
              <w:right w:val="nil"/>
            </w:tcBorders>
            <w:hideMark/>
          </w:tcPr>
          <w:p w14:paraId="3A464CA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r>
      <w:tr w:rsidR="00CD4563" w:rsidRPr="006255DB" w14:paraId="7F331E72" w14:textId="77777777" w:rsidTr="00CD4563">
        <w:trPr>
          <w:tblCellSpacing w:w="15" w:type="dxa"/>
        </w:trPr>
        <w:tc>
          <w:tcPr>
            <w:tcW w:w="250" w:type="pct"/>
            <w:tcBorders>
              <w:top w:val="nil"/>
              <w:left w:val="nil"/>
              <w:bottom w:val="nil"/>
              <w:right w:val="nil"/>
            </w:tcBorders>
            <w:hideMark/>
          </w:tcPr>
          <w:p w14:paraId="0295DEE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4A9617B8"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VERGADERSTUK [ 0 .. * ] is ingediend doorVERGADERDEELNEMER [ 0 .. * ]</w:t>
            </w:r>
          </w:p>
        </w:tc>
        <w:tc>
          <w:tcPr>
            <w:tcW w:w="2500" w:type="pct"/>
            <w:tcBorders>
              <w:top w:val="nil"/>
              <w:left w:val="nil"/>
              <w:bottom w:val="nil"/>
              <w:right w:val="nil"/>
            </w:tcBorders>
            <w:hideMark/>
          </w:tcPr>
          <w:p w14:paraId="7B18BDB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VERGADERSTUK kan ingediend zijn door een VERGADERDEELNEMER</w:t>
            </w:r>
          </w:p>
        </w:tc>
      </w:tr>
      <w:tr w:rsidR="00CD4563" w:rsidRPr="00D47E61" w14:paraId="71EB43A1" w14:textId="77777777" w:rsidTr="00CD4563">
        <w:trPr>
          <w:tblCellSpacing w:w="15" w:type="dxa"/>
        </w:trPr>
        <w:tc>
          <w:tcPr>
            <w:tcW w:w="250" w:type="pct"/>
            <w:tcBorders>
              <w:top w:val="nil"/>
              <w:left w:val="nil"/>
              <w:bottom w:val="nil"/>
              <w:right w:val="nil"/>
            </w:tcBorders>
            <w:hideMark/>
          </w:tcPr>
          <w:p w14:paraId="6723FD1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6AB22B8E"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VERGADERSTUK [ 0 .. * ] heeft als sub-vergaderstukVERGADERSTUK [ 0 .. * ]</w:t>
            </w:r>
          </w:p>
        </w:tc>
        <w:tc>
          <w:tcPr>
            <w:tcW w:w="2500" w:type="pct"/>
            <w:tcBorders>
              <w:top w:val="nil"/>
              <w:left w:val="nil"/>
              <w:bottom w:val="nil"/>
              <w:right w:val="nil"/>
            </w:tcBorders>
            <w:hideMark/>
          </w:tcPr>
          <w:p w14:paraId="503DE79D"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Een VERGADERSTUK kan één of meer sub-VERGADERSTUKKEN hebben, die logisch gezien bij elkaar horen</w:t>
            </w:r>
          </w:p>
        </w:tc>
      </w:tr>
      <w:tr w:rsidR="00CD4563" w:rsidRPr="001F1D83" w14:paraId="01E8F723" w14:textId="77777777" w:rsidTr="00CD4563">
        <w:trPr>
          <w:tblCellSpacing w:w="15" w:type="dxa"/>
        </w:trPr>
        <w:tc>
          <w:tcPr>
            <w:tcW w:w="250" w:type="pct"/>
            <w:tcBorders>
              <w:top w:val="nil"/>
              <w:left w:val="nil"/>
              <w:bottom w:val="nil"/>
              <w:right w:val="nil"/>
            </w:tcBorders>
          </w:tcPr>
          <w:p w14:paraId="698E7045" w14:textId="77777777" w:rsidR="00CD4563" w:rsidRPr="00D47E61" w:rsidRDefault="00CD4563" w:rsidP="00CD4563">
            <w:pPr>
              <w:spacing w:line="240" w:lineRule="auto"/>
              <w:contextualSpacing w:val="0"/>
              <w:rPr>
                <w:rFonts w:ascii="Times New Roman" w:hAnsi="Times New Roman"/>
                <w:sz w:val="22"/>
                <w:szCs w:val="22"/>
              </w:rPr>
            </w:pPr>
          </w:p>
        </w:tc>
        <w:tc>
          <w:tcPr>
            <w:tcW w:w="2250" w:type="pct"/>
            <w:tcBorders>
              <w:top w:val="nil"/>
              <w:left w:val="nil"/>
              <w:bottom w:val="nil"/>
              <w:right w:val="nil"/>
            </w:tcBorders>
          </w:tcPr>
          <w:p w14:paraId="1875FFC7" w14:textId="7AB74605" w:rsidR="00CD4563" w:rsidRPr="00D47E61" w:rsidRDefault="00CF74C7" w:rsidP="00CD4563">
            <w:pPr>
              <w:spacing w:line="240" w:lineRule="auto"/>
              <w:contextualSpacing w:val="0"/>
              <w:rPr>
                <w:rFonts w:ascii="Times New Roman" w:hAnsi="Times New Roman"/>
                <w:sz w:val="22"/>
                <w:szCs w:val="22"/>
              </w:rPr>
            </w:pPr>
            <w:r w:rsidRPr="00D47E61">
              <w:rPr>
                <w:rFonts w:ascii="Times New Roman" w:hAnsi="Times New Roman"/>
                <w:sz w:val="22"/>
                <w:szCs w:val="22"/>
              </w:rPr>
              <w:t>VERGADERSTUK  [</w:t>
            </w:r>
            <w:r w:rsidR="00CD4563" w:rsidRPr="00D47E61">
              <w:rPr>
                <w:rFonts w:ascii="Times New Roman" w:hAnsi="Times New Roman"/>
                <w:sz w:val="22"/>
                <w:szCs w:val="22"/>
              </w:rPr>
              <w:t xml:space="preserve">1]   is een </w:t>
            </w:r>
          </w:p>
          <w:p w14:paraId="01E240AD"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INFORMATIEOBJECT  [1]</w:t>
            </w:r>
          </w:p>
        </w:tc>
        <w:tc>
          <w:tcPr>
            <w:tcW w:w="2500" w:type="pct"/>
            <w:tcBorders>
              <w:top w:val="nil"/>
              <w:left w:val="nil"/>
              <w:bottom w:val="nil"/>
              <w:right w:val="nil"/>
            </w:tcBorders>
          </w:tcPr>
          <w:p w14:paraId="5FD7D5FB" w14:textId="77777777" w:rsidR="00CD4563" w:rsidRPr="001F1D83" w:rsidRDefault="00CD4563" w:rsidP="00CD4563">
            <w:pPr>
              <w:autoSpaceDE w:val="0"/>
              <w:autoSpaceDN w:val="0"/>
              <w:adjustRightInd w:val="0"/>
              <w:spacing w:after="1" w:line="240" w:lineRule="auto"/>
              <w:contextualSpacing w:val="0"/>
              <w:rPr>
                <w:rFonts w:ascii="Times New Roman" w:hAnsi="Times New Roman"/>
                <w:sz w:val="22"/>
                <w:szCs w:val="22"/>
              </w:rPr>
            </w:pPr>
            <w:r w:rsidRPr="00D47E61">
              <w:rPr>
                <w:rFonts w:ascii="Times New Roman" w:hAnsi="Times New Roman"/>
                <w:sz w:val="22"/>
                <w:szCs w:val="22"/>
              </w:rPr>
              <w:t>een VERGADERSTUK is een INFORMATIEOBJECT</w:t>
            </w:r>
          </w:p>
          <w:p w14:paraId="7638F3AC" w14:textId="77777777" w:rsidR="00CD4563" w:rsidRPr="006255DB" w:rsidRDefault="00CD4563" w:rsidP="00CD4563">
            <w:pPr>
              <w:spacing w:line="240" w:lineRule="auto"/>
              <w:contextualSpacing w:val="0"/>
              <w:rPr>
                <w:rFonts w:ascii="Times New Roman" w:hAnsi="Times New Roman"/>
                <w:sz w:val="22"/>
                <w:szCs w:val="22"/>
              </w:rPr>
            </w:pPr>
          </w:p>
        </w:tc>
      </w:tr>
    </w:tbl>
    <w:p w14:paraId="615DB1AF"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764E9DC9" w14:textId="77777777" w:rsidTr="00CD4563">
        <w:trPr>
          <w:tblCellSpacing w:w="15" w:type="dxa"/>
        </w:trPr>
        <w:tc>
          <w:tcPr>
            <w:tcW w:w="1500" w:type="pct"/>
            <w:tcBorders>
              <w:top w:val="nil"/>
              <w:left w:val="nil"/>
              <w:bottom w:val="nil"/>
              <w:right w:val="nil"/>
            </w:tcBorders>
            <w:hideMark/>
          </w:tcPr>
          <w:p w14:paraId="62767AB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Toelichting</w:t>
            </w:r>
          </w:p>
        </w:tc>
      </w:tr>
    </w:tbl>
    <w:p w14:paraId="41082A05"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9"/>
        <w:gridCol w:w="11907"/>
      </w:tblGrid>
      <w:tr w:rsidR="00CD4563" w:rsidRPr="006255DB" w14:paraId="0B2B7BA0" w14:textId="77777777" w:rsidTr="00CD4563">
        <w:trPr>
          <w:tblCellSpacing w:w="15" w:type="dxa"/>
        </w:trPr>
        <w:tc>
          <w:tcPr>
            <w:tcW w:w="250" w:type="pct"/>
            <w:tcBorders>
              <w:top w:val="nil"/>
              <w:left w:val="nil"/>
              <w:bottom w:val="nil"/>
              <w:right w:val="nil"/>
            </w:tcBorders>
            <w:hideMark/>
          </w:tcPr>
          <w:p w14:paraId="7140E15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4750" w:type="pct"/>
            <w:tcBorders>
              <w:top w:val="nil"/>
              <w:left w:val="nil"/>
              <w:bottom w:val="nil"/>
              <w:right w:val="nil"/>
            </w:tcBorders>
            <w:hideMark/>
          </w:tcPr>
          <w:p w14:paraId="611203D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VERGADERSTUK is gebaseerd op het objecttype INFORMATIEOBJECT uit informatiemodel RGBZ</w:t>
            </w:r>
          </w:p>
        </w:tc>
      </w:tr>
    </w:tbl>
    <w:p w14:paraId="1E325509" w14:textId="77777777" w:rsidR="00CD4563" w:rsidRPr="00CD4563" w:rsidRDefault="00CD4563" w:rsidP="00CD4563">
      <w:pPr>
        <w:pStyle w:val="Kop2"/>
        <w:rPr>
          <w:rFonts w:ascii="Calibri" w:hAnsi="Calibri"/>
        </w:rPr>
      </w:pPr>
      <w:bookmarkStart w:id="66" w:name="global-global_d16507e15494"/>
      <w:bookmarkStart w:id="67" w:name="_Toc489351702"/>
      <w:bookmarkEnd w:id="66"/>
      <w:r w:rsidRPr="00CD4563">
        <w:rPr>
          <w:rFonts w:ascii="Calibri" w:hAnsi="Calibri"/>
        </w:rPr>
        <w:lastRenderedPageBreak/>
        <w:t>Objecttype VOORSTEL</w:t>
      </w:r>
      <w:bookmarkEnd w:id="67"/>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0353B622" w14:textId="77777777" w:rsidTr="00CD4563">
        <w:trPr>
          <w:tblCellSpacing w:w="15" w:type="dxa"/>
        </w:trPr>
        <w:tc>
          <w:tcPr>
            <w:tcW w:w="1489" w:type="pct"/>
            <w:tcBorders>
              <w:top w:val="nil"/>
              <w:left w:val="nil"/>
              <w:bottom w:val="nil"/>
              <w:right w:val="nil"/>
            </w:tcBorders>
            <w:hideMark/>
          </w:tcPr>
          <w:p w14:paraId="0BF4FEAF"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50DB2CD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VOORSTEL</w:t>
            </w:r>
          </w:p>
        </w:tc>
      </w:tr>
      <w:tr w:rsidR="00CD4563" w:rsidRPr="006255DB" w14:paraId="4ECD7AB0" w14:textId="77777777" w:rsidTr="00CD4563">
        <w:trPr>
          <w:tblCellSpacing w:w="15" w:type="dxa"/>
        </w:trPr>
        <w:tc>
          <w:tcPr>
            <w:tcW w:w="1489" w:type="pct"/>
            <w:tcBorders>
              <w:top w:val="nil"/>
              <w:left w:val="nil"/>
              <w:bottom w:val="nil"/>
              <w:right w:val="nil"/>
            </w:tcBorders>
            <w:hideMark/>
          </w:tcPr>
          <w:p w14:paraId="3D7EE62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48506207" w14:textId="77777777" w:rsidR="00CD4563" w:rsidRPr="006255DB" w:rsidRDefault="008E454C" w:rsidP="00CD4563">
            <w:pPr>
              <w:spacing w:line="240" w:lineRule="auto"/>
              <w:contextualSpacing w:val="0"/>
              <w:rPr>
                <w:rFonts w:ascii="Times New Roman" w:hAnsi="Times New Roman"/>
                <w:sz w:val="22"/>
                <w:szCs w:val="22"/>
              </w:rPr>
            </w:pPr>
            <w:r>
              <w:rPr>
                <w:rFonts w:ascii="Times New Roman" w:hAnsi="Times New Roman"/>
                <w:sz w:val="22"/>
                <w:szCs w:val="22"/>
              </w:rPr>
              <w:t>ORI</w:t>
            </w:r>
          </w:p>
        </w:tc>
      </w:tr>
      <w:tr w:rsidR="00CD4563" w:rsidRPr="006255DB" w14:paraId="6223EAD7" w14:textId="77777777" w:rsidTr="00CD4563">
        <w:trPr>
          <w:tblCellSpacing w:w="15" w:type="dxa"/>
        </w:trPr>
        <w:tc>
          <w:tcPr>
            <w:tcW w:w="1489" w:type="pct"/>
            <w:tcBorders>
              <w:top w:val="nil"/>
              <w:left w:val="nil"/>
              <w:bottom w:val="nil"/>
              <w:right w:val="nil"/>
            </w:tcBorders>
            <w:hideMark/>
          </w:tcPr>
          <w:p w14:paraId="3BE88B1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632D4420" w14:textId="77777777" w:rsidR="008E454C" w:rsidRDefault="008E454C" w:rsidP="008E454C">
            <w:pPr>
              <w:spacing w:after="1"/>
            </w:pPr>
            <w:r>
              <w:t xml:space="preserve">Een VOORSTEL is een plan waarover een BESLUIT genomen kan worden d.m.v. een STEMMING. </w:t>
            </w:r>
          </w:p>
          <w:p w14:paraId="5A9B7E1A" w14:textId="77777777" w:rsidR="008E454C" w:rsidRDefault="008E454C" w:rsidP="008E454C">
            <w:pPr>
              <w:spacing w:after="1"/>
            </w:pPr>
          </w:p>
          <w:p w14:paraId="1A419CAA" w14:textId="736B4C26" w:rsidR="00CD4563" w:rsidRPr="006255DB" w:rsidRDefault="008E454C" w:rsidP="00223FB2">
            <w:pPr>
              <w:spacing w:line="240" w:lineRule="auto"/>
              <w:contextualSpacing w:val="0"/>
              <w:rPr>
                <w:rFonts w:ascii="Times New Roman" w:hAnsi="Times New Roman"/>
                <w:sz w:val="22"/>
                <w:szCs w:val="22"/>
              </w:rPr>
            </w:pPr>
            <w:r>
              <w:t>Het college van B&amp;W bereidt de meeste (raads)VOORSTELlen voor en doet daar vaak een CONCEPT BESLUITSTUK bij. Het raadsVOORSTEL en eventuele AMENDEMENT</w:t>
            </w:r>
            <w:r w:rsidR="00223FB2">
              <w:t>en</w:t>
            </w:r>
            <w:r>
              <w:t xml:space="preserve"> en inhoudelijke stukken beschrijven het VOORSTEL in detail.</w:t>
            </w:r>
          </w:p>
        </w:tc>
      </w:tr>
      <w:tr w:rsidR="00CD4563" w:rsidRPr="006255DB" w14:paraId="2618F96D" w14:textId="77777777" w:rsidTr="00CD4563">
        <w:trPr>
          <w:tblCellSpacing w:w="15" w:type="dxa"/>
        </w:trPr>
        <w:tc>
          <w:tcPr>
            <w:tcW w:w="1489" w:type="pct"/>
            <w:tcBorders>
              <w:top w:val="nil"/>
              <w:left w:val="nil"/>
              <w:bottom w:val="nil"/>
              <w:right w:val="nil"/>
            </w:tcBorders>
            <w:hideMark/>
          </w:tcPr>
          <w:p w14:paraId="16F5261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55C29D4A" w14:textId="77777777" w:rsidR="00CD4563" w:rsidRPr="006255DB" w:rsidRDefault="008E454C" w:rsidP="00CD4563">
            <w:pPr>
              <w:spacing w:line="240" w:lineRule="auto"/>
              <w:contextualSpacing w:val="0"/>
              <w:rPr>
                <w:rFonts w:ascii="Times New Roman" w:hAnsi="Times New Roman"/>
                <w:sz w:val="22"/>
                <w:szCs w:val="22"/>
              </w:rPr>
            </w:pPr>
            <w:r>
              <w:rPr>
                <w:rFonts w:ascii="Times New Roman" w:hAnsi="Times New Roman"/>
                <w:sz w:val="22"/>
                <w:szCs w:val="22"/>
              </w:rPr>
              <w:t>ORI</w:t>
            </w:r>
          </w:p>
        </w:tc>
      </w:tr>
      <w:tr w:rsidR="00CD4563" w:rsidRPr="006255DB" w14:paraId="0A0C6368" w14:textId="77777777" w:rsidTr="00CD4563">
        <w:trPr>
          <w:tblCellSpacing w:w="15" w:type="dxa"/>
        </w:trPr>
        <w:tc>
          <w:tcPr>
            <w:tcW w:w="1489" w:type="pct"/>
            <w:tcBorders>
              <w:top w:val="nil"/>
              <w:left w:val="nil"/>
              <w:bottom w:val="nil"/>
              <w:right w:val="nil"/>
            </w:tcBorders>
            <w:hideMark/>
          </w:tcPr>
          <w:p w14:paraId="2725806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64BB8C90" w14:textId="77777777" w:rsidR="00CD4563" w:rsidRPr="006255DB" w:rsidRDefault="008E454C" w:rsidP="00CD4563">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CD4563" w:rsidRPr="006255DB" w14:paraId="6BF3BAB1" w14:textId="77777777" w:rsidTr="00CD4563">
        <w:trPr>
          <w:tblCellSpacing w:w="15" w:type="dxa"/>
        </w:trPr>
        <w:tc>
          <w:tcPr>
            <w:tcW w:w="1489" w:type="pct"/>
            <w:tcBorders>
              <w:top w:val="nil"/>
              <w:left w:val="nil"/>
              <w:bottom w:val="nil"/>
              <w:right w:val="nil"/>
            </w:tcBorders>
            <w:hideMark/>
          </w:tcPr>
          <w:p w14:paraId="184E404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Unieke aanduiding</w:t>
            </w:r>
          </w:p>
        </w:tc>
        <w:tc>
          <w:tcPr>
            <w:tcW w:w="3475" w:type="pct"/>
            <w:tcBorders>
              <w:top w:val="nil"/>
              <w:left w:val="nil"/>
              <w:bottom w:val="nil"/>
              <w:right w:val="nil"/>
            </w:tcBorders>
            <w:hideMark/>
          </w:tcPr>
          <w:p w14:paraId="0D03F5A7"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43D9EA1C" w14:textId="77777777" w:rsidTr="00CD4563">
        <w:trPr>
          <w:tblCellSpacing w:w="15" w:type="dxa"/>
        </w:trPr>
        <w:tc>
          <w:tcPr>
            <w:tcW w:w="1489" w:type="pct"/>
            <w:tcBorders>
              <w:top w:val="nil"/>
              <w:left w:val="nil"/>
              <w:bottom w:val="nil"/>
              <w:right w:val="nil"/>
            </w:tcBorders>
            <w:hideMark/>
          </w:tcPr>
          <w:p w14:paraId="004E0CE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4D515295"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473A48F0" w14:textId="77777777" w:rsidTr="00CD4563">
        <w:trPr>
          <w:tblCellSpacing w:w="15" w:type="dxa"/>
        </w:trPr>
        <w:tc>
          <w:tcPr>
            <w:tcW w:w="1489" w:type="pct"/>
            <w:tcBorders>
              <w:top w:val="nil"/>
              <w:left w:val="nil"/>
              <w:bottom w:val="nil"/>
              <w:right w:val="nil"/>
            </w:tcBorders>
            <w:hideMark/>
          </w:tcPr>
          <w:p w14:paraId="19F6FD14"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kwaliteit</w:t>
            </w:r>
          </w:p>
        </w:tc>
        <w:tc>
          <w:tcPr>
            <w:tcW w:w="3475" w:type="pct"/>
            <w:tcBorders>
              <w:top w:val="nil"/>
              <w:left w:val="nil"/>
              <w:bottom w:val="nil"/>
              <w:right w:val="nil"/>
            </w:tcBorders>
            <w:hideMark/>
          </w:tcPr>
          <w:p w14:paraId="3357B7FE" w14:textId="77777777" w:rsidR="00CD4563" w:rsidRPr="006255DB" w:rsidRDefault="00CD4563" w:rsidP="00CD4563">
            <w:pPr>
              <w:spacing w:line="240" w:lineRule="auto"/>
              <w:contextualSpacing w:val="0"/>
              <w:rPr>
                <w:rFonts w:ascii="Times New Roman" w:hAnsi="Times New Roman"/>
                <w:sz w:val="22"/>
                <w:szCs w:val="22"/>
              </w:rPr>
            </w:pPr>
          </w:p>
        </w:tc>
      </w:tr>
      <w:tr w:rsidR="00CD4563" w:rsidRPr="006255DB" w14:paraId="342110ED" w14:textId="77777777" w:rsidTr="00CD4563">
        <w:trPr>
          <w:tblCellSpacing w:w="15" w:type="dxa"/>
        </w:trPr>
        <w:tc>
          <w:tcPr>
            <w:tcW w:w="1489" w:type="pct"/>
            <w:tcBorders>
              <w:top w:val="nil"/>
              <w:left w:val="nil"/>
              <w:bottom w:val="nil"/>
              <w:right w:val="nil"/>
            </w:tcBorders>
            <w:hideMark/>
          </w:tcPr>
          <w:p w14:paraId="220D0BD6"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Indicatie abstract object</w:t>
            </w:r>
          </w:p>
        </w:tc>
        <w:tc>
          <w:tcPr>
            <w:tcW w:w="3475" w:type="pct"/>
            <w:tcBorders>
              <w:top w:val="nil"/>
              <w:left w:val="nil"/>
              <w:bottom w:val="nil"/>
              <w:right w:val="nil"/>
            </w:tcBorders>
            <w:hideMark/>
          </w:tcPr>
          <w:p w14:paraId="698BD2C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Nee</w:t>
            </w:r>
          </w:p>
        </w:tc>
      </w:tr>
    </w:tbl>
    <w:p w14:paraId="739333A1"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70453E26" w14:textId="77777777" w:rsidTr="00CD4563">
        <w:trPr>
          <w:tblCellSpacing w:w="15" w:type="dxa"/>
        </w:trPr>
        <w:tc>
          <w:tcPr>
            <w:tcW w:w="1500" w:type="pct"/>
            <w:tcBorders>
              <w:top w:val="nil"/>
              <w:left w:val="nil"/>
              <w:bottom w:val="nil"/>
              <w:right w:val="nil"/>
            </w:tcBorders>
            <w:hideMark/>
          </w:tcPr>
          <w:p w14:paraId="71309807"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2B6E3084"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CD4563" w:rsidRPr="006255DB" w14:paraId="5C6D53E6" w14:textId="77777777" w:rsidTr="00CD4563">
        <w:trPr>
          <w:tblCellSpacing w:w="15" w:type="dxa"/>
        </w:trPr>
        <w:tc>
          <w:tcPr>
            <w:tcW w:w="0" w:type="auto"/>
            <w:tcBorders>
              <w:top w:val="nil"/>
              <w:left w:val="nil"/>
              <w:bottom w:val="nil"/>
              <w:right w:val="nil"/>
            </w:tcBorders>
            <w:hideMark/>
          </w:tcPr>
          <w:p w14:paraId="3D480368"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0EB78340"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3132F94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0B9105A3"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5591FB9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D47E61" w14:paraId="4E13C9C6" w14:textId="77777777" w:rsidTr="00CD4563">
        <w:trPr>
          <w:tblCellSpacing w:w="15" w:type="dxa"/>
        </w:trPr>
        <w:tc>
          <w:tcPr>
            <w:tcW w:w="250" w:type="pct"/>
            <w:tcBorders>
              <w:top w:val="nil"/>
              <w:left w:val="nil"/>
              <w:bottom w:val="nil"/>
              <w:right w:val="nil"/>
            </w:tcBorders>
            <w:hideMark/>
          </w:tcPr>
          <w:p w14:paraId="6938976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3B1596D3"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Voorsteltekst</w:t>
            </w:r>
          </w:p>
        </w:tc>
        <w:tc>
          <w:tcPr>
            <w:tcW w:w="2500" w:type="pct"/>
            <w:tcBorders>
              <w:top w:val="nil"/>
              <w:left w:val="nil"/>
              <w:bottom w:val="nil"/>
              <w:right w:val="nil"/>
            </w:tcBorders>
            <w:hideMark/>
          </w:tcPr>
          <w:p w14:paraId="4647E3E9"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de tekst uit het voorstel</w:t>
            </w:r>
          </w:p>
        </w:tc>
        <w:tc>
          <w:tcPr>
            <w:tcW w:w="500" w:type="pct"/>
            <w:tcBorders>
              <w:top w:val="nil"/>
              <w:left w:val="nil"/>
              <w:bottom w:val="nil"/>
              <w:right w:val="nil"/>
            </w:tcBorders>
            <w:hideMark/>
          </w:tcPr>
          <w:p w14:paraId="4EFF3184"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TXT</w:t>
            </w:r>
          </w:p>
        </w:tc>
        <w:tc>
          <w:tcPr>
            <w:tcW w:w="500" w:type="pct"/>
            <w:tcBorders>
              <w:top w:val="nil"/>
              <w:left w:val="nil"/>
              <w:bottom w:val="nil"/>
              <w:right w:val="nil"/>
            </w:tcBorders>
            <w:hideMark/>
          </w:tcPr>
          <w:p w14:paraId="2F1B86EC"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CD4563" w:rsidRPr="00D47E61" w14:paraId="00986A4D" w14:textId="77777777" w:rsidTr="00CD4563">
        <w:trPr>
          <w:tblCellSpacing w:w="15" w:type="dxa"/>
        </w:trPr>
        <w:tc>
          <w:tcPr>
            <w:tcW w:w="250" w:type="pct"/>
            <w:tcBorders>
              <w:top w:val="nil"/>
              <w:left w:val="nil"/>
              <w:bottom w:val="nil"/>
              <w:right w:val="nil"/>
            </w:tcBorders>
            <w:hideMark/>
          </w:tcPr>
          <w:p w14:paraId="68309A0D"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2B92DEDB"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Portefeuillehouder</w:t>
            </w:r>
          </w:p>
        </w:tc>
        <w:tc>
          <w:tcPr>
            <w:tcW w:w="2500" w:type="pct"/>
            <w:tcBorders>
              <w:top w:val="nil"/>
              <w:left w:val="nil"/>
              <w:bottom w:val="nil"/>
              <w:right w:val="nil"/>
            </w:tcBorders>
            <w:hideMark/>
          </w:tcPr>
          <w:p w14:paraId="3C7C543F"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De naam van de portefeuillehouder van het VOORSTEL</w:t>
            </w:r>
          </w:p>
        </w:tc>
        <w:tc>
          <w:tcPr>
            <w:tcW w:w="500" w:type="pct"/>
            <w:tcBorders>
              <w:top w:val="nil"/>
              <w:left w:val="nil"/>
              <w:bottom w:val="nil"/>
              <w:right w:val="nil"/>
            </w:tcBorders>
            <w:hideMark/>
          </w:tcPr>
          <w:p w14:paraId="08B8C2D1"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AN100</w:t>
            </w:r>
          </w:p>
        </w:tc>
        <w:tc>
          <w:tcPr>
            <w:tcW w:w="500" w:type="pct"/>
            <w:tcBorders>
              <w:top w:val="nil"/>
              <w:left w:val="nil"/>
              <w:bottom w:val="nil"/>
              <w:right w:val="nil"/>
            </w:tcBorders>
            <w:hideMark/>
          </w:tcPr>
          <w:p w14:paraId="33167BCE"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bl>
    <w:p w14:paraId="7232C4FE" w14:textId="77777777" w:rsidR="00CD4563" w:rsidRPr="00D47E61"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D47E61" w14:paraId="6D2C6C9D" w14:textId="77777777" w:rsidTr="00CD4563">
        <w:trPr>
          <w:tblCellSpacing w:w="15" w:type="dxa"/>
        </w:trPr>
        <w:tc>
          <w:tcPr>
            <w:tcW w:w="1500" w:type="pct"/>
            <w:tcBorders>
              <w:top w:val="nil"/>
              <w:left w:val="nil"/>
              <w:bottom w:val="nil"/>
              <w:right w:val="nil"/>
            </w:tcBorders>
            <w:hideMark/>
          </w:tcPr>
          <w:p w14:paraId="20BC26E2"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Overzicht relaties</w:t>
            </w:r>
          </w:p>
        </w:tc>
      </w:tr>
    </w:tbl>
    <w:p w14:paraId="5C4FABEF" w14:textId="77777777" w:rsidR="00CD4563" w:rsidRPr="00D47E61"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D47E61" w14:paraId="45C05A7B" w14:textId="77777777" w:rsidTr="00CD4563">
        <w:trPr>
          <w:tblCellSpacing w:w="15" w:type="dxa"/>
        </w:trPr>
        <w:tc>
          <w:tcPr>
            <w:tcW w:w="0" w:type="auto"/>
            <w:tcBorders>
              <w:top w:val="nil"/>
              <w:left w:val="nil"/>
              <w:bottom w:val="nil"/>
              <w:right w:val="nil"/>
            </w:tcBorders>
            <w:hideMark/>
          </w:tcPr>
          <w:p w14:paraId="7783D50D" w14:textId="77777777" w:rsidR="00CD4563" w:rsidRPr="00D47E61"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17913CC6"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i/>
                <w:iCs/>
                <w:sz w:val="22"/>
                <w:szCs w:val="22"/>
              </w:rPr>
              <w:t>Relatienaam met kardinaliteiten</w:t>
            </w:r>
          </w:p>
        </w:tc>
        <w:tc>
          <w:tcPr>
            <w:tcW w:w="0" w:type="auto"/>
            <w:tcBorders>
              <w:top w:val="nil"/>
              <w:left w:val="nil"/>
              <w:bottom w:val="nil"/>
              <w:right w:val="nil"/>
            </w:tcBorders>
            <w:hideMark/>
          </w:tcPr>
          <w:p w14:paraId="39D544E2"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i/>
                <w:iCs/>
                <w:sz w:val="22"/>
                <w:szCs w:val="22"/>
              </w:rPr>
              <w:t>Definitie</w:t>
            </w:r>
          </w:p>
        </w:tc>
      </w:tr>
      <w:tr w:rsidR="00CD4563" w:rsidRPr="006255DB" w14:paraId="0416607B" w14:textId="77777777" w:rsidTr="00CD4563">
        <w:trPr>
          <w:tblCellSpacing w:w="15" w:type="dxa"/>
        </w:trPr>
        <w:tc>
          <w:tcPr>
            <w:tcW w:w="250" w:type="pct"/>
            <w:tcBorders>
              <w:top w:val="nil"/>
              <w:left w:val="nil"/>
              <w:bottom w:val="nil"/>
              <w:right w:val="nil"/>
            </w:tcBorders>
            <w:hideMark/>
          </w:tcPr>
          <w:p w14:paraId="7F5C0C5A"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2250" w:type="pct"/>
            <w:tcBorders>
              <w:top w:val="nil"/>
              <w:left w:val="nil"/>
              <w:bottom w:val="nil"/>
              <w:right w:val="nil"/>
            </w:tcBorders>
            <w:hideMark/>
          </w:tcPr>
          <w:p w14:paraId="0952D993"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VOORSTEL [ 0 .. 1 ] is een VERGADERSTUK [ 1 ]</w:t>
            </w:r>
          </w:p>
        </w:tc>
        <w:tc>
          <w:tcPr>
            <w:tcW w:w="2500" w:type="pct"/>
            <w:tcBorders>
              <w:top w:val="nil"/>
              <w:left w:val="nil"/>
              <w:bottom w:val="nil"/>
              <w:right w:val="nil"/>
            </w:tcBorders>
            <w:hideMark/>
          </w:tcPr>
          <w:p w14:paraId="4A71A010"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een VOORSTEL is een VERGADERSTUK</w:t>
            </w:r>
          </w:p>
        </w:tc>
      </w:tr>
      <w:tr w:rsidR="00CD4563" w:rsidRPr="006255DB" w14:paraId="305DD82C" w14:textId="77777777" w:rsidTr="00CD4563">
        <w:trPr>
          <w:tblCellSpacing w:w="15" w:type="dxa"/>
        </w:trPr>
        <w:tc>
          <w:tcPr>
            <w:tcW w:w="250" w:type="pct"/>
            <w:tcBorders>
              <w:top w:val="nil"/>
              <w:left w:val="nil"/>
              <w:bottom w:val="nil"/>
              <w:right w:val="nil"/>
            </w:tcBorders>
            <w:hideMark/>
          </w:tcPr>
          <w:p w14:paraId="697FF9EA"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2250" w:type="pct"/>
            <w:tcBorders>
              <w:top w:val="nil"/>
              <w:left w:val="nil"/>
              <w:bottom w:val="nil"/>
              <w:right w:val="nil"/>
            </w:tcBorders>
            <w:hideMark/>
          </w:tcPr>
          <w:p w14:paraId="6DA37ECA" w14:textId="77777777" w:rsidR="00CD4563" w:rsidRPr="00993A56" w:rsidRDefault="00CD4563" w:rsidP="00CD4563">
            <w:pPr>
              <w:spacing w:line="240" w:lineRule="auto"/>
              <w:contextualSpacing w:val="0"/>
              <w:rPr>
                <w:rFonts w:ascii="Times New Roman" w:hAnsi="Times New Roman"/>
                <w:sz w:val="22"/>
                <w:szCs w:val="22"/>
              </w:rPr>
            </w:pPr>
            <w:r w:rsidRPr="00993A56">
              <w:rPr>
                <w:rFonts w:ascii="Times New Roman" w:hAnsi="Times New Roman"/>
                <w:sz w:val="22"/>
                <w:szCs w:val="22"/>
              </w:rPr>
              <w:t>VOORSTEL [ 0 .. * ] is ingediend door GREMIUM [ 0 .. * ]</w:t>
            </w:r>
          </w:p>
        </w:tc>
        <w:tc>
          <w:tcPr>
            <w:tcW w:w="2500" w:type="pct"/>
            <w:tcBorders>
              <w:top w:val="nil"/>
              <w:left w:val="nil"/>
              <w:bottom w:val="nil"/>
              <w:right w:val="nil"/>
            </w:tcBorders>
            <w:hideMark/>
          </w:tcPr>
          <w:p w14:paraId="3444041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een VOORSTEL kan ingediend worden door een GREMIUM</w:t>
            </w:r>
          </w:p>
        </w:tc>
      </w:tr>
    </w:tbl>
    <w:p w14:paraId="1B3AE674"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66C34D76" w14:textId="77777777" w:rsidTr="00CD4563">
        <w:trPr>
          <w:tblCellSpacing w:w="15" w:type="dxa"/>
        </w:trPr>
        <w:tc>
          <w:tcPr>
            <w:tcW w:w="1500" w:type="pct"/>
            <w:tcBorders>
              <w:top w:val="nil"/>
              <w:left w:val="nil"/>
              <w:bottom w:val="nil"/>
              <w:right w:val="nil"/>
            </w:tcBorders>
            <w:hideMark/>
          </w:tcPr>
          <w:p w14:paraId="3DA7BB25"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Toelichting</w:t>
            </w:r>
          </w:p>
        </w:tc>
      </w:tr>
    </w:tbl>
    <w:p w14:paraId="6D7F8B98"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9"/>
        <w:gridCol w:w="11907"/>
      </w:tblGrid>
      <w:tr w:rsidR="00CD4563" w:rsidRPr="006255DB" w14:paraId="2E8E46A5" w14:textId="77777777" w:rsidTr="00CD4563">
        <w:trPr>
          <w:tblCellSpacing w:w="15" w:type="dxa"/>
        </w:trPr>
        <w:tc>
          <w:tcPr>
            <w:tcW w:w="250" w:type="pct"/>
            <w:tcBorders>
              <w:top w:val="nil"/>
              <w:left w:val="nil"/>
              <w:bottom w:val="nil"/>
              <w:right w:val="nil"/>
            </w:tcBorders>
            <w:hideMark/>
          </w:tcPr>
          <w:p w14:paraId="511B3D5B"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4750" w:type="pct"/>
            <w:tcBorders>
              <w:top w:val="nil"/>
              <w:left w:val="nil"/>
              <w:bottom w:val="nil"/>
              <w:right w:val="nil"/>
            </w:tcBorders>
            <w:hideMark/>
          </w:tcPr>
          <w:p w14:paraId="1D0D9EB5" w14:textId="6D2677DB" w:rsidR="00CD4563" w:rsidRPr="006255DB" w:rsidRDefault="00CD4563" w:rsidP="00223FB2">
            <w:pPr>
              <w:spacing w:line="240" w:lineRule="auto"/>
              <w:contextualSpacing w:val="0"/>
              <w:rPr>
                <w:rFonts w:ascii="Times New Roman" w:hAnsi="Times New Roman"/>
                <w:sz w:val="22"/>
                <w:szCs w:val="22"/>
              </w:rPr>
            </w:pPr>
            <w:r w:rsidRPr="006255DB">
              <w:rPr>
                <w:rFonts w:ascii="Times New Roman" w:hAnsi="Times New Roman"/>
                <w:sz w:val="22"/>
                <w:szCs w:val="22"/>
              </w:rPr>
              <w:t>Vaak worden de VOORSTELlen</w:t>
            </w:r>
            <w:r w:rsidR="00223FB2">
              <w:rPr>
                <w:rFonts w:ascii="Times New Roman" w:hAnsi="Times New Roman"/>
                <w:sz w:val="22"/>
                <w:szCs w:val="22"/>
              </w:rPr>
              <w:t xml:space="preserve"> eerst</w:t>
            </w:r>
            <w:r w:rsidRPr="006255DB">
              <w:rPr>
                <w:rFonts w:ascii="Times New Roman" w:hAnsi="Times New Roman"/>
                <w:sz w:val="22"/>
                <w:szCs w:val="22"/>
              </w:rPr>
              <w:t xml:space="preserve"> besproken in een meningsvormende ronde of in één van de raadscommissies. Er wordt gekeken of er voldoende informatie is om in de volgende besluitvormende raadsVERGADERING over dat voorstel een BESLUIT te nemen. In de besluitvormende raadsvergadering wordt door de RAADSLeden 'voor' of 'tegen' het VOORSTEL gestemd. Is de meerderheid 'voor' dan is het VOORSTEL aangenomen. Is de meerderheid 'tegen' dan is het VOORSTEL verworpen.</w:t>
            </w:r>
          </w:p>
        </w:tc>
      </w:tr>
    </w:tbl>
    <w:p w14:paraId="2338E6F5" w14:textId="77777777" w:rsidR="00CD4563" w:rsidRPr="00D47E61" w:rsidRDefault="00CD4563" w:rsidP="00CD4563">
      <w:pPr>
        <w:pStyle w:val="Kop2"/>
        <w:rPr>
          <w:rFonts w:ascii="Calibri" w:hAnsi="Calibri"/>
        </w:rPr>
      </w:pPr>
      <w:bookmarkStart w:id="68" w:name="global-global_d16507e16144"/>
      <w:bookmarkStart w:id="69" w:name="_Toc489351703"/>
      <w:bookmarkEnd w:id="68"/>
      <w:r w:rsidRPr="00D47E61">
        <w:rPr>
          <w:rFonts w:ascii="Calibri" w:hAnsi="Calibri"/>
        </w:rPr>
        <w:lastRenderedPageBreak/>
        <w:t>Objecttype VRAAG</w:t>
      </w:r>
      <w:bookmarkEnd w:id="69"/>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D47E61" w14:paraId="4ACE5BEA" w14:textId="77777777" w:rsidTr="00CD4563">
        <w:trPr>
          <w:tblCellSpacing w:w="15" w:type="dxa"/>
        </w:trPr>
        <w:tc>
          <w:tcPr>
            <w:tcW w:w="1489" w:type="pct"/>
            <w:tcBorders>
              <w:top w:val="nil"/>
              <w:left w:val="nil"/>
              <w:bottom w:val="nil"/>
              <w:right w:val="nil"/>
            </w:tcBorders>
            <w:hideMark/>
          </w:tcPr>
          <w:p w14:paraId="590115A0"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Naam</w:t>
            </w:r>
          </w:p>
        </w:tc>
        <w:tc>
          <w:tcPr>
            <w:tcW w:w="3475" w:type="pct"/>
            <w:tcBorders>
              <w:top w:val="nil"/>
              <w:left w:val="nil"/>
              <w:bottom w:val="nil"/>
              <w:right w:val="nil"/>
            </w:tcBorders>
            <w:hideMark/>
          </w:tcPr>
          <w:p w14:paraId="19A7860D"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VRAAG</w:t>
            </w:r>
          </w:p>
        </w:tc>
      </w:tr>
      <w:tr w:rsidR="00CD4563" w:rsidRPr="00D47E61" w14:paraId="1BB9FD7C" w14:textId="77777777" w:rsidTr="00CD4563">
        <w:trPr>
          <w:tblCellSpacing w:w="15" w:type="dxa"/>
        </w:trPr>
        <w:tc>
          <w:tcPr>
            <w:tcW w:w="1489" w:type="pct"/>
            <w:tcBorders>
              <w:top w:val="nil"/>
              <w:left w:val="nil"/>
              <w:bottom w:val="nil"/>
              <w:right w:val="nil"/>
            </w:tcBorders>
            <w:hideMark/>
          </w:tcPr>
          <w:p w14:paraId="69A90CE0"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Herkomst</w:t>
            </w:r>
          </w:p>
        </w:tc>
        <w:tc>
          <w:tcPr>
            <w:tcW w:w="3475" w:type="pct"/>
            <w:tcBorders>
              <w:top w:val="nil"/>
              <w:left w:val="nil"/>
              <w:bottom w:val="nil"/>
              <w:right w:val="nil"/>
            </w:tcBorders>
            <w:hideMark/>
          </w:tcPr>
          <w:p w14:paraId="155FEAA8" w14:textId="77777777" w:rsidR="00CD4563" w:rsidRPr="00D47E61" w:rsidRDefault="00CD4563" w:rsidP="00CD4563">
            <w:pPr>
              <w:spacing w:line="240" w:lineRule="auto"/>
              <w:contextualSpacing w:val="0"/>
              <w:rPr>
                <w:rFonts w:ascii="Times New Roman" w:hAnsi="Times New Roman"/>
                <w:sz w:val="22"/>
                <w:szCs w:val="22"/>
              </w:rPr>
            </w:pPr>
          </w:p>
        </w:tc>
      </w:tr>
      <w:tr w:rsidR="00CD4563" w:rsidRPr="00D47E61" w14:paraId="063B0124" w14:textId="77777777" w:rsidTr="00CD4563">
        <w:trPr>
          <w:tblCellSpacing w:w="15" w:type="dxa"/>
        </w:trPr>
        <w:tc>
          <w:tcPr>
            <w:tcW w:w="1489" w:type="pct"/>
            <w:tcBorders>
              <w:top w:val="nil"/>
              <w:left w:val="nil"/>
              <w:bottom w:val="nil"/>
              <w:right w:val="nil"/>
            </w:tcBorders>
            <w:hideMark/>
          </w:tcPr>
          <w:p w14:paraId="493E3857"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Definitie</w:t>
            </w:r>
          </w:p>
        </w:tc>
        <w:tc>
          <w:tcPr>
            <w:tcW w:w="3475" w:type="pct"/>
            <w:tcBorders>
              <w:top w:val="nil"/>
              <w:left w:val="nil"/>
              <w:bottom w:val="nil"/>
              <w:right w:val="nil"/>
            </w:tcBorders>
            <w:hideMark/>
          </w:tcPr>
          <w:p w14:paraId="73044795"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Dit is een ingediende vraag die gericht is aan het college en tijdens een raadsVERGADERING aan bod zou komen. Dit kan zowel voor de behandeling van een schriftelijke vraag als een mondelinge vraag zijn. Mondelinge vragen moeten ook van te voren aangemeld zijn</w:t>
            </w:r>
          </w:p>
        </w:tc>
      </w:tr>
      <w:tr w:rsidR="00CD4563" w:rsidRPr="00D47E61" w14:paraId="43BBFE8C" w14:textId="77777777" w:rsidTr="00CD4563">
        <w:trPr>
          <w:tblCellSpacing w:w="15" w:type="dxa"/>
        </w:trPr>
        <w:tc>
          <w:tcPr>
            <w:tcW w:w="1489" w:type="pct"/>
            <w:tcBorders>
              <w:top w:val="nil"/>
              <w:left w:val="nil"/>
              <w:bottom w:val="nil"/>
              <w:right w:val="nil"/>
            </w:tcBorders>
            <w:hideMark/>
          </w:tcPr>
          <w:p w14:paraId="20A765AC"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Herkomst definitie</w:t>
            </w:r>
          </w:p>
        </w:tc>
        <w:tc>
          <w:tcPr>
            <w:tcW w:w="3475" w:type="pct"/>
            <w:tcBorders>
              <w:top w:val="nil"/>
              <w:left w:val="nil"/>
              <w:bottom w:val="nil"/>
              <w:right w:val="nil"/>
            </w:tcBorders>
            <w:hideMark/>
          </w:tcPr>
          <w:p w14:paraId="50F435AD"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ORI</w:t>
            </w:r>
          </w:p>
        </w:tc>
      </w:tr>
      <w:tr w:rsidR="00CD4563" w:rsidRPr="00D47E61" w14:paraId="128CA94E" w14:textId="77777777" w:rsidTr="00CD4563">
        <w:trPr>
          <w:tblCellSpacing w:w="15" w:type="dxa"/>
        </w:trPr>
        <w:tc>
          <w:tcPr>
            <w:tcW w:w="1489" w:type="pct"/>
            <w:tcBorders>
              <w:top w:val="nil"/>
              <w:left w:val="nil"/>
              <w:bottom w:val="nil"/>
              <w:right w:val="nil"/>
            </w:tcBorders>
            <w:hideMark/>
          </w:tcPr>
          <w:p w14:paraId="1E210C64"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Datum opname</w:t>
            </w:r>
          </w:p>
        </w:tc>
        <w:tc>
          <w:tcPr>
            <w:tcW w:w="3475" w:type="pct"/>
            <w:tcBorders>
              <w:top w:val="nil"/>
              <w:left w:val="nil"/>
              <w:bottom w:val="nil"/>
              <w:right w:val="nil"/>
            </w:tcBorders>
            <w:hideMark/>
          </w:tcPr>
          <w:p w14:paraId="74E50F66" w14:textId="77777777" w:rsidR="00CD4563" w:rsidRPr="00D47E61" w:rsidRDefault="008E454C" w:rsidP="00CD4563">
            <w:pPr>
              <w:spacing w:line="240" w:lineRule="auto"/>
              <w:contextualSpacing w:val="0"/>
              <w:rPr>
                <w:rFonts w:ascii="Times New Roman" w:hAnsi="Times New Roman"/>
                <w:sz w:val="22"/>
                <w:szCs w:val="22"/>
              </w:rPr>
            </w:pPr>
            <w:r w:rsidRPr="00D47E61">
              <w:rPr>
                <w:rFonts w:ascii="Times New Roman" w:hAnsi="Times New Roman"/>
                <w:sz w:val="22"/>
                <w:szCs w:val="22"/>
              </w:rPr>
              <w:t>1 augustus 2017</w:t>
            </w:r>
          </w:p>
        </w:tc>
      </w:tr>
      <w:tr w:rsidR="00CD4563" w:rsidRPr="00D47E61" w14:paraId="02880960" w14:textId="77777777" w:rsidTr="00CD4563">
        <w:trPr>
          <w:tblCellSpacing w:w="15" w:type="dxa"/>
        </w:trPr>
        <w:tc>
          <w:tcPr>
            <w:tcW w:w="1489" w:type="pct"/>
            <w:tcBorders>
              <w:top w:val="nil"/>
              <w:left w:val="nil"/>
              <w:bottom w:val="nil"/>
              <w:right w:val="nil"/>
            </w:tcBorders>
            <w:hideMark/>
          </w:tcPr>
          <w:p w14:paraId="3947C285"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Unieke aanduiding</w:t>
            </w:r>
          </w:p>
        </w:tc>
        <w:tc>
          <w:tcPr>
            <w:tcW w:w="3475" w:type="pct"/>
            <w:tcBorders>
              <w:top w:val="nil"/>
              <w:left w:val="nil"/>
              <w:bottom w:val="nil"/>
              <w:right w:val="nil"/>
            </w:tcBorders>
            <w:hideMark/>
          </w:tcPr>
          <w:p w14:paraId="10FE301A" w14:textId="77777777" w:rsidR="00CD4563" w:rsidRPr="00D47E61" w:rsidRDefault="00CD4563" w:rsidP="00CD4563">
            <w:pPr>
              <w:spacing w:line="240" w:lineRule="auto"/>
              <w:contextualSpacing w:val="0"/>
              <w:rPr>
                <w:rFonts w:ascii="Times New Roman" w:hAnsi="Times New Roman"/>
                <w:sz w:val="22"/>
                <w:szCs w:val="22"/>
              </w:rPr>
            </w:pPr>
          </w:p>
        </w:tc>
      </w:tr>
      <w:tr w:rsidR="00CD4563" w:rsidRPr="00D47E61" w14:paraId="281BC06E" w14:textId="77777777" w:rsidTr="00CD4563">
        <w:trPr>
          <w:tblCellSpacing w:w="15" w:type="dxa"/>
        </w:trPr>
        <w:tc>
          <w:tcPr>
            <w:tcW w:w="1489" w:type="pct"/>
            <w:tcBorders>
              <w:top w:val="nil"/>
              <w:left w:val="nil"/>
              <w:bottom w:val="nil"/>
              <w:right w:val="nil"/>
            </w:tcBorders>
            <w:hideMark/>
          </w:tcPr>
          <w:p w14:paraId="37DC56A2"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Populatie</w:t>
            </w:r>
          </w:p>
        </w:tc>
        <w:tc>
          <w:tcPr>
            <w:tcW w:w="3475" w:type="pct"/>
            <w:tcBorders>
              <w:top w:val="nil"/>
              <w:left w:val="nil"/>
              <w:bottom w:val="nil"/>
              <w:right w:val="nil"/>
            </w:tcBorders>
            <w:hideMark/>
          </w:tcPr>
          <w:p w14:paraId="1AF44585" w14:textId="77777777" w:rsidR="00CD4563" w:rsidRPr="00D47E61" w:rsidRDefault="00CD4563" w:rsidP="00CD4563">
            <w:pPr>
              <w:spacing w:line="240" w:lineRule="auto"/>
              <w:contextualSpacing w:val="0"/>
              <w:rPr>
                <w:rFonts w:ascii="Times New Roman" w:hAnsi="Times New Roman"/>
                <w:sz w:val="22"/>
                <w:szCs w:val="22"/>
              </w:rPr>
            </w:pPr>
          </w:p>
        </w:tc>
      </w:tr>
      <w:tr w:rsidR="00CD4563" w:rsidRPr="00D47E61" w14:paraId="7BF85677" w14:textId="77777777" w:rsidTr="00CD4563">
        <w:trPr>
          <w:tblCellSpacing w:w="15" w:type="dxa"/>
        </w:trPr>
        <w:tc>
          <w:tcPr>
            <w:tcW w:w="1489" w:type="pct"/>
            <w:tcBorders>
              <w:top w:val="nil"/>
              <w:left w:val="nil"/>
              <w:bottom w:val="nil"/>
              <w:right w:val="nil"/>
            </w:tcBorders>
            <w:hideMark/>
          </w:tcPr>
          <w:p w14:paraId="4BB20FE1"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Indicatie kwaliteit</w:t>
            </w:r>
          </w:p>
        </w:tc>
        <w:tc>
          <w:tcPr>
            <w:tcW w:w="3475" w:type="pct"/>
            <w:tcBorders>
              <w:top w:val="nil"/>
              <w:left w:val="nil"/>
              <w:bottom w:val="nil"/>
              <w:right w:val="nil"/>
            </w:tcBorders>
            <w:hideMark/>
          </w:tcPr>
          <w:p w14:paraId="0918155D" w14:textId="77777777" w:rsidR="00CD4563" w:rsidRPr="00D47E61" w:rsidRDefault="00CD4563" w:rsidP="00CD4563">
            <w:pPr>
              <w:spacing w:line="240" w:lineRule="auto"/>
              <w:contextualSpacing w:val="0"/>
              <w:rPr>
                <w:rFonts w:ascii="Times New Roman" w:hAnsi="Times New Roman"/>
                <w:sz w:val="22"/>
                <w:szCs w:val="22"/>
              </w:rPr>
            </w:pPr>
          </w:p>
        </w:tc>
      </w:tr>
      <w:tr w:rsidR="00CD4563" w:rsidRPr="00D47E61" w14:paraId="4006EA0E" w14:textId="77777777" w:rsidTr="00CD4563">
        <w:trPr>
          <w:tblCellSpacing w:w="15" w:type="dxa"/>
        </w:trPr>
        <w:tc>
          <w:tcPr>
            <w:tcW w:w="1489" w:type="pct"/>
            <w:tcBorders>
              <w:top w:val="nil"/>
              <w:left w:val="nil"/>
              <w:bottom w:val="nil"/>
              <w:right w:val="nil"/>
            </w:tcBorders>
            <w:hideMark/>
          </w:tcPr>
          <w:p w14:paraId="011A1097"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Indicatie abstract object</w:t>
            </w:r>
          </w:p>
        </w:tc>
        <w:tc>
          <w:tcPr>
            <w:tcW w:w="3475" w:type="pct"/>
            <w:tcBorders>
              <w:top w:val="nil"/>
              <w:left w:val="nil"/>
              <w:bottom w:val="nil"/>
              <w:right w:val="nil"/>
            </w:tcBorders>
            <w:hideMark/>
          </w:tcPr>
          <w:p w14:paraId="5FFB1FFC"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Nee</w:t>
            </w:r>
          </w:p>
        </w:tc>
      </w:tr>
    </w:tbl>
    <w:p w14:paraId="644DE26A" w14:textId="77777777" w:rsidR="00CD4563" w:rsidRPr="00D47E61"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D47E61" w14:paraId="1CBFA8F7" w14:textId="77777777" w:rsidTr="00CD4563">
        <w:trPr>
          <w:tblCellSpacing w:w="15" w:type="dxa"/>
        </w:trPr>
        <w:tc>
          <w:tcPr>
            <w:tcW w:w="1500" w:type="pct"/>
            <w:tcBorders>
              <w:top w:val="nil"/>
              <w:left w:val="nil"/>
              <w:bottom w:val="nil"/>
              <w:right w:val="nil"/>
            </w:tcBorders>
            <w:hideMark/>
          </w:tcPr>
          <w:p w14:paraId="1AF3F9B7"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Overzicht attributen</w:t>
            </w:r>
          </w:p>
        </w:tc>
      </w:tr>
    </w:tbl>
    <w:p w14:paraId="7FC1CA24" w14:textId="77777777" w:rsidR="00CD4563" w:rsidRPr="00D47E61"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CD4563" w:rsidRPr="00D47E61" w14:paraId="55785AF9" w14:textId="77777777" w:rsidTr="00CD4563">
        <w:trPr>
          <w:tblCellSpacing w:w="15" w:type="dxa"/>
        </w:trPr>
        <w:tc>
          <w:tcPr>
            <w:tcW w:w="0" w:type="auto"/>
            <w:tcBorders>
              <w:top w:val="nil"/>
              <w:left w:val="nil"/>
              <w:bottom w:val="nil"/>
              <w:right w:val="nil"/>
            </w:tcBorders>
            <w:hideMark/>
          </w:tcPr>
          <w:p w14:paraId="4874D30B" w14:textId="77777777" w:rsidR="00CD4563" w:rsidRPr="00D47E61"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44D13286"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i/>
                <w:iCs/>
                <w:sz w:val="22"/>
                <w:szCs w:val="22"/>
              </w:rPr>
              <w:t>Attribuutnaam</w:t>
            </w:r>
          </w:p>
        </w:tc>
        <w:tc>
          <w:tcPr>
            <w:tcW w:w="0" w:type="auto"/>
            <w:tcBorders>
              <w:top w:val="nil"/>
              <w:left w:val="nil"/>
              <w:bottom w:val="nil"/>
              <w:right w:val="nil"/>
            </w:tcBorders>
            <w:hideMark/>
          </w:tcPr>
          <w:p w14:paraId="288C1D3E"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i/>
                <w:iCs/>
                <w:sz w:val="22"/>
                <w:szCs w:val="22"/>
              </w:rPr>
              <w:t>Definitie</w:t>
            </w:r>
          </w:p>
        </w:tc>
        <w:tc>
          <w:tcPr>
            <w:tcW w:w="0" w:type="auto"/>
            <w:tcBorders>
              <w:top w:val="nil"/>
              <w:left w:val="nil"/>
              <w:bottom w:val="nil"/>
              <w:right w:val="nil"/>
            </w:tcBorders>
            <w:hideMark/>
          </w:tcPr>
          <w:p w14:paraId="224A8FD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i/>
                <w:iCs/>
                <w:sz w:val="22"/>
                <w:szCs w:val="22"/>
              </w:rPr>
              <w:t>Formaat</w:t>
            </w:r>
          </w:p>
        </w:tc>
        <w:tc>
          <w:tcPr>
            <w:tcW w:w="0" w:type="auto"/>
            <w:tcBorders>
              <w:top w:val="nil"/>
              <w:left w:val="nil"/>
              <w:bottom w:val="nil"/>
              <w:right w:val="nil"/>
            </w:tcBorders>
            <w:hideMark/>
          </w:tcPr>
          <w:p w14:paraId="217D0D6A"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i/>
                <w:iCs/>
                <w:sz w:val="22"/>
                <w:szCs w:val="22"/>
              </w:rPr>
              <w:t>Card</w:t>
            </w:r>
          </w:p>
        </w:tc>
      </w:tr>
      <w:tr w:rsidR="00CD4563" w:rsidRPr="00D47E61" w14:paraId="0AA67784" w14:textId="77777777" w:rsidTr="00CD4563">
        <w:trPr>
          <w:tblCellSpacing w:w="15" w:type="dxa"/>
        </w:trPr>
        <w:tc>
          <w:tcPr>
            <w:tcW w:w="250" w:type="pct"/>
            <w:tcBorders>
              <w:top w:val="nil"/>
              <w:left w:val="nil"/>
              <w:bottom w:val="nil"/>
              <w:right w:val="nil"/>
            </w:tcBorders>
            <w:hideMark/>
          </w:tcPr>
          <w:p w14:paraId="0546D68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09A0CB3E"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Omschrijving vraag</w:t>
            </w:r>
          </w:p>
        </w:tc>
        <w:tc>
          <w:tcPr>
            <w:tcW w:w="2500" w:type="pct"/>
            <w:tcBorders>
              <w:top w:val="nil"/>
              <w:left w:val="nil"/>
              <w:bottom w:val="nil"/>
              <w:right w:val="nil"/>
            </w:tcBorders>
            <w:hideMark/>
          </w:tcPr>
          <w:p w14:paraId="78A1C6F6"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Omschrijving van de schriftelijke of mondelinge vraag</w:t>
            </w:r>
          </w:p>
        </w:tc>
        <w:tc>
          <w:tcPr>
            <w:tcW w:w="500" w:type="pct"/>
            <w:tcBorders>
              <w:top w:val="nil"/>
              <w:left w:val="nil"/>
              <w:bottom w:val="nil"/>
              <w:right w:val="nil"/>
            </w:tcBorders>
            <w:hideMark/>
          </w:tcPr>
          <w:p w14:paraId="715AC97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TXT</w:t>
            </w:r>
          </w:p>
        </w:tc>
        <w:tc>
          <w:tcPr>
            <w:tcW w:w="500" w:type="pct"/>
            <w:tcBorders>
              <w:top w:val="nil"/>
              <w:left w:val="nil"/>
              <w:bottom w:val="nil"/>
              <w:right w:val="nil"/>
            </w:tcBorders>
            <w:hideMark/>
          </w:tcPr>
          <w:p w14:paraId="42EFF568"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bl>
    <w:p w14:paraId="2F43C989" w14:textId="77777777" w:rsidR="00CD4563" w:rsidRPr="00D47E61"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D47E61" w14:paraId="09E3795D" w14:textId="77777777" w:rsidTr="00CD4563">
        <w:trPr>
          <w:tblCellSpacing w:w="15" w:type="dxa"/>
        </w:trPr>
        <w:tc>
          <w:tcPr>
            <w:tcW w:w="1500" w:type="pct"/>
            <w:tcBorders>
              <w:top w:val="nil"/>
              <w:left w:val="nil"/>
              <w:bottom w:val="nil"/>
              <w:right w:val="nil"/>
            </w:tcBorders>
            <w:hideMark/>
          </w:tcPr>
          <w:p w14:paraId="56976AA7"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Overzicht relaties</w:t>
            </w:r>
          </w:p>
        </w:tc>
      </w:tr>
    </w:tbl>
    <w:p w14:paraId="76B39F73" w14:textId="77777777" w:rsidR="00CD4563" w:rsidRPr="00D47E61"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D47E61" w14:paraId="15F4299B" w14:textId="77777777" w:rsidTr="00CD4563">
        <w:trPr>
          <w:tblCellSpacing w:w="15" w:type="dxa"/>
        </w:trPr>
        <w:tc>
          <w:tcPr>
            <w:tcW w:w="0" w:type="auto"/>
            <w:tcBorders>
              <w:top w:val="nil"/>
              <w:left w:val="nil"/>
              <w:bottom w:val="nil"/>
              <w:right w:val="nil"/>
            </w:tcBorders>
            <w:hideMark/>
          </w:tcPr>
          <w:p w14:paraId="63F90798" w14:textId="77777777" w:rsidR="00CD4563" w:rsidRPr="00D47E61"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63A54622"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i/>
                <w:iCs/>
                <w:sz w:val="22"/>
                <w:szCs w:val="22"/>
              </w:rPr>
              <w:t>Relatienaam met kardinaliteiten</w:t>
            </w:r>
          </w:p>
        </w:tc>
        <w:tc>
          <w:tcPr>
            <w:tcW w:w="0" w:type="auto"/>
            <w:tcBorders>
              <w:top w:val="nil"/>
              <w:left w:val="nil"/>
              <w:bottom w:val="nil"/>
              <w:right w:val="nil"/>
            </w:tcBorders>
            <w:hideMark/>
          </w:tcPr>
          <w:p w14:paraId="5680601D"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i/>
                <w:iCs/>
                <w:sz w:val="22"/>
                <w:szCs w:val="22"/>
              </w:rPr>
              <w:t>Definitie</w:t>
            </w:r>
          </w:p>
        </w:tc>
      </w:tr>
      <w:tr w:rsidR="00CD4563" w:rsidRPr="00D47E61" w14:paraId="42C0BB76" w14:textId="77777777" w:rsidTr="00CD4563">
        <w:trPr>
          <w:tblCellSpacing w:w="15" w:type="dxa"/>
        </w:trPr>
        <w:tc>
          <w:tcPr>
            <w:tcW w:w="248" w:type="pct"/>
            <w:tcBorders>
              <w:top w:val="nil"/>
              <w:left w:val="nil"/>
              <w:bottom w:val="nil"/>
              <w:right w:val="nil"/>
            </w:tcBorders>
            <w:hideMark/>
          </w:tcPr>
          <w:p w14:paraId="52ECD674"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2228" w:type="pct"/>
            <w:tcBorders>
              <w:top w:val="nil"/>
              <w:left w:val="nil"/>
              <w:bottom w:val="nil"/>
              <w:right w:val="nil"/>
            </w:tcBorders>
            <w:hideMark/>
          </w:tcPr>
          <w:p w14:paraId="62EC145A"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VRAAG [ 0 .. 1 ] is een VERGADERSTUK [ 1 ]</w:t>
            </w:r>
          </w:p>
        </w:tc>
        <w:tc>
          <w:tcPr>
            <w:tcW w:w="2476" w:type="pct"/>
            <w:tcBorders>
              <w:top w:val="nil"/>
              <w:left w:val="nil"/>
              <w:bottom w:val="nil"/>
              <w:right w:val="nil"/>
            </w:tcBorders>
            <w:hideMark/>
          </w:tcPr>
          <w:p w14:paraId="15D5B656"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een VRAAG is een VERGADERSTUK</w:t>
            </w:r>
          </w:p>
        </w:tc>
      </w:tr>
    </w:tbl>
    <w:p w14:paraId="76E47CE0" w14:textId="77777777" w:rsidR="00CD4563" w:rsidRPr="00D47E61" w:rsidRDefault="00CD4563" w:rsidP="00CD4563">
      <w:pPr>
        <w:pStyle w:val="Kop2"/>
        <w:rPr>
          <w:rFonts w:ascii="Calibri" w:hAnsi="Calibri"/>
        </w:rPr>
      </w:pPr>
      <w:bookmarkStart w:id="70" w:name="_Toc489351704"/>
      <w:r w:rsidRPr="00D47E61">
        <w:rPr>
          <w:rFonts w:ascii="Calibri" w:hAnsi="Calibri"/>
        </w:rPr>
        <w:t>Objecttype_proxy ZAAK</w:t>
      </w:r>
      <w:bookmarkEnd w:id="70"/>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CD4563" w:rsidRPr="006255DB" w14:paraId="2FEC7800" w14:textId="77777777" w:rsidTr="00CD4563">
        <w:trPr>
          <w:tblCellSpacing w:w="15" w:type="dxa"/>
        </w:trPr>
        <w:tc>
          <w:tcPr>
            <w:tcW w:w="1489" w:type="pct"/>
            <w:tcBorders>
              <w:top w:val="nil"/>
              <w:left w:val="nil"/>
              <w:bottom w:val="nil"/>
              <w:right w:val="nil"/>
            </w:tcBorders>
            <w:hideMark/>
          </w:tcPr>
          <w:p w14:paraId="36978381"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b/>
                <w:bCs/>
                <w:sz w:val="22"/>
                <w:szCs w:val="22"/>
              </w:rPr>
              <w:t>Naam</w:t>
            </w:r>
          </w:p>
        </w:tc>
        <w:tc>
          <w:tcPr>
            <w:tcW w:w="3475" w:type="pct"/>
            <w:tcBorders>
              <w:top w:val="nil"/>
              <w:left w:val="nil"/>
              <w:bottom w:val="nil"/>
              <w:right w:val="nil"/>
            </w:tcBorders>
            <w:hideMark/>
          </w:tcPr>
          <w:p w14:paraId="6D9CB584"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ZAAK (</w:t>
            </w:r>
            <w:r w:rsidRPr="00D47E61">
              <w:rPr>
                <w:rFonts w:ascii="Times New Roman" w:hAnsi="Times New Roman"/>
                <w:sz w:val="22"/>
                <w:szCs w:val="22"/>
                <w:shd w:val="clear" w:color="auto" w:fill="D4ECFF" w:themeFill="accent3" w:themeFillTint="1A"/>
              </w:rPr>
              <w:t>uit RGBZ</w:t>
            </w:r>
            <w:r w:rsidRPr="00D47E61">
              <w:rPr>
                <w:rFonts w:ascii="Times New Roman" w:hAnsi="Times New Roman"/>
                <w:sz w:val="22"/>
                <w:szCs w:val="22"/>
              </w:rPr>
              <w:t>)</w:t>
            </w:r>
          </w:p>
        </w:tc>
      </w:tr>
      <w:tr w:rsidR="00CD4563" w:rsidRPr="006255DB" w14:paraId="66343EBA" w14:textId="77777777" w:rsidTr="00D47E61">
        <w:trPr>
          <w:tblCellSpacing w:w="15" w:type="dxa"/>
        </w:trPr>
        <w:tc>
          <w:tcPr>
            <w:tcW w:w="1489" w:type="pct"/>
            <w:tcBorders>
              <w:top w:val="nil"/>
              <w:left w:val="nil"/>
              <w:bottom w:val="nil"/>
              <w:right w:val="nil"/>
            </w:tcBorders>
            <w:hideMark/>
          </w:tcPr>
          <w:p w14:paraId="1DC452F9"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shd w:val="clear" w:color="auto" w:fill="D4ECFF" w:themeFill="accent3" w:themeFillTint="1A"/>
            <w:hideMark/>
          </w:tcPr>
          <w:p w14:paraId="0FAFCC10" w14:textId="77777777" w:rsidR="00CD4563" w:rsidRPr="006255DB" w:rsidRDefault="00CD4563" w:rsidP="00CD4563">
            <w:pPr>
              <w:spacing w:line="240" w:lineRule="auto"/>
              <w:contextualSpacing w:val="0"/>
              <w:rPr>
                <w:rFonts w:ascii="Times New Roman" w:hAnsi="Times New Roman"/>
                <w:sz w:val="22"/>
                <w:szCs w:val="22"/>
              </w:rPr>
            </w:pPr>
            <w:r w:rsidRPr="00C0334E">
              <w:rPr>
                <w:rFonts w:ascii="Times New Roman" w:hAnsi="Times New Roman"/>
                <w:sz w:val="22"/>
                <w:szCs w:val="22"/>
              </w:rPr>
              <w:t>Een samenhangende hoeveelheid werk met een welgedefinieerde aanleiding en een welgedefinieerd eindresultaat, waarvan kwaliteit en doorlooptijd bewaakt moeten worden.</w:t>
            </w:r>
          </w:p>
        </w:tc>
      </w:tr>
      <w:tr w:rsidR="00CD4563" w:rsidRPr="006255DB" w14:paraId="22618FAC" w14:textId="77777777" w:rsidTr="00CD4563">
        <w:trPr>
          <w:tblCellSpacing w:w="15" w:type="dxa"/>
        </w:trPr>
        <w:tc>
          <w:tcPr>
            <w:tcW w:w="1489" w:type="pct"/>
            <w:tcBorders>
              <w:top w:val="nil"/>
              <w:left w:val="nil"/>
              <w:bottom w:val="nil"/>
              <w:right w:val="nil"/>
            </w:tcBorders>
            <w:hideMark/>
          </w:tcPr>
          <w:p w14:paraId="7D57594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Populatie</w:t>
            </w:r>
          </w:p>
        </w:tc>
        <w:tc>
          <w:tcPr>
            <w:tcW w:w="3475" w:type="pct"/>
            <w:tcBorders>
              <w:top w:val="nil"/>
              <w:left w:val="nil"/>
              <w:bottom w:val="nil"/>
              <w:right w:val="nil"/>
            </w:tcBorders>
            <w:hideMark/>
          </w:tcPr>
          <w:p w14:paraId="1B082434" w14:textId="77777777" w:rsidR="00CD4563" w:rsidRPr="006255DB" w:rsidRDefault="00CD4563" w:rsidP="00CD4563">
            <w:pPr>
              <w:spacing w:line="240" w:lineRule="auto"/>
              <w:contextualSpacing w:val="0"/>
              <w:rPr>
                <w:rFonts w:ascii="Times New Roman" w:hAnsi="Times New Roman"/>
                <w:sz w:val="22"/>
                <w:szCs w:val="22"/>
              </w:rPr>
            </w:pPr>
          </w:p>
        </w:tc>
      </w:tr>
    </w:tbl>
    <w:p w14:paraId="13D1767B"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6255DB" w14:paraId="512D4023" w14:textId="77777777" w:rsidTr="00CD4563">
        <w:trPr>
          <w:tblCellSpacing w:w="15" w:type="dxa"/>
        </w:trPr>
        <w:tc>
          <w:tcPr>
            <w:tcW w:w="1500" w:type="pct"/>
            <w:tcBorders>
              <w:top w:val="nil"/>
              <w:left w:val="nil"/>
              <w:bottom w:val="nil"/>
              <w:right w:val="nil"/>
            </w:tcBorders>
            <w:hideMark/>
          </w:tcPr>
          <w:p w14:paraId="65BAFA9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50025628"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CD4563" w:rsidRPr="006255DB" w14:paraId="2B31E90B" w14:textId="77777777" w:rsidTr="00CD4563">
        <w:trPr>
          <w:tblCellSpacing w:w="15" w:type="dxa"/>
        </w:trPr>
        <w:tc>
          <w:tcPr>
            <w:tcW w:w="0" w:type="auto"/>
            <w:tcBorders>
              <w:top w:val="nil"/>
              <w:left w:val="nil"/>
              <w:bottom w:val="nil"/>
              <w:right w:val="nil"/>
            </w:tcBorders>
            <w:hideMark/>
          </w:tcPr>
          <w:p w14:paraId="04B01566" w14:textId="77777777" w:rsidR="00CD4563" w:rsidRPr="006255DB"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7231ADDD"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76E7DFE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3884D0D2"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5A4BDB8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CD4563" w:rsidRPr="009571AC" w14:paraId="390E77E1" w14:textId="77777777" w:rsidTr="002A3EB9">
        <w:trPr>
          <w:tblCellSpacing w:w="15" w:type="dxa"/>
        </w:trPr>
        <w:tc>
          <w:tcPr>
            <w:tcW w:w="250" w:type="pct"/>
            <w:tcBorders>
              <w:top w:val="nil"/>
              <w:left w:val="nil"/>
              <w:bottom w:val="nil"/>
              <w:right w:val="nil"/>
            </w:tcBorders>
            <w:shd w:val="clear" w:color="auto" w:fill="D4ECFF" w:themeFill="accent3" w:themeFillTint="1A"/>
            <w:hideMark/>
          </w:tcPr>
          <w:p w14:paraId="34C60F68"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lastRenderedPageBreak/>
              <w:t> </w:t>
            </w:r>
          </w:p>
        </w:tc>
        <w:tc>
          <w:tcPr>
            <w:tcW w:w="1250" w:type="pct"/>
            <w:tcBorders>
              <w:top w:val="nil"/>
              <w:left w:val="nil"/>
              <w:bottom w:val="nil"/>
              <w:right w:val="nil"/>
            </w:tcBorders>
            <w:shd w:val="clear" w:color="auto" w:fill="D4ECFF" w:themeFill="accent3" w:themeFillTint="1A"/>
            <w:hideMark/>
          </w:tcPr>
          <w:p w14:paraId="2D49DC67" w14:textId="77777777" w:rsidR="00CD4563" w:rsidRPr="006255DB" w:rsidRDefault="00CD4563" w:rsidP="00CD4563">
            <w:pPr>
              <w:spacing w:line="240" w:lineRule="auto"/>
              <w:contextualSpacing w:val="0"/>
              <w:rPr>
                <w:rFonts w:ascii="Times New Roman" w:hAnsi="Times New Roman"/>
                <w:sz w:val="22"/>
                <w:szCs w:val="22"/>
              </w:rPr>
            </w:pPr>
            <w:r w:rsidRPr="006D115D">
              <w:rPr>
                <w:rFonts w:ascii="Times New Roman" w:hAnsi="Times New Roman"/>
                <w:sz w:val="22"/>
                <w:szCs w:val="22"/>
              </w:rPr>
              <w:t>Zaakidentificatie</w:t>
            </w:r>
          </w:p>
        </w:tc>
        <w:tc>
          <w:tcPr>
            <w:tcW w:w="2500" w:type="pct"/>
            <w:tcBorders>
              <w:top w:val="nil"/>
              <w:left w:val="nil"/>
              <w:bottom w:val="nil"/>
              <w:right w:val="nil"/>
            </w:tcBorders>
            <w:shd w:val="clear" w:color="auto" w:fill="D4ECFF" w:themeFill="accent3" w:themeFillTint="1A"/>
            <w:hideMark/>
          </w:tcPr>
          <w:p w14:paraId="05992A2C" w14:textId="77777777" w:rsidR="00CD4563" w:rsidRPr="006255DB" w:rsidRDefault="00CD4563" w:rsidP="00CD4563">
            <w:pPr>
              <w:spacing w:line="240" w:lineRule="auto"/>
              <w:contextualSpacing w:val="0"/>
              <w:rPr>
                <w:rFonts w:ascii="Times New Roman" w:hAnsi="Times New Roman"/>
                <w:sz w:val="22"/>
                <w:szCs w:val="22"/>
              </w:rPr>
            </w:pPr>
            <w:r w:rsidRPr="009571AC">
              <w:rPr>
                <w:rFonts w:ascii="Times New Roman" w:hAnsi="Times New Roman"/>
                <w:sz w:val="22"/>
                <w:szCs w:val="22"/>
              </w:rPr>
              <w:t>De unieke identificatie van de ZAAK binnen de organisatie die verantwoordelijk is voor de behandeling van de ZAAK.</w:t>
            </w:r>
          </w:p>
        </w:tc>
        <w:tc>
          <w:tcPr>
            <w:tcW w:w="500" w:type="pct"/>
            <w:tcBorders>
              <w:top w:val="nil"/>
              <w:left w:val="nil"/>
              <w:bottom w:val="nil"/>
              <w:right w:val="nil"/>
            </w:tcBorders>
            <w:shd w:val="clear" w:color="auto" w:fill="D4ECFF" w:themeFill="accent3" w:themeFillTint="1A"/>
            <w:hideMark/>
          </w:tcPr>
          <w:p w14:paraId="5FF389C9"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AN40</w:t>
            </w:r>
          </w:p>
        </w:tc>
        <w:tc>
          <w:tcPr>
            <w:tcW w:w="500" w:type="pct"/>
            <w:tcBorders>
              <w:top w:val="nil"/>
              <w:left w:val="nil"/>
              <w:bottom w:val="nil"/>
              <w:right w:val="nil"/>
            </w:tcBorders>
            <w:shd w:val="clear" w:color="auto" w:fill="D4ECFF" w:themeFill="accent3" w:themeFillTint="1A"/>
            <w:hideMark/>
          </w:tcPr>
          <w:p w14:paraId="1CF9DFE1" w14:textId="77777777" w:rsidR="00CD4563" w:rsidRPr="006255DB" w:rsidRDefault="00CD4563" w:rsidP="00CD4563">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r w:rsidR="00CD4563" w:rsidRPr="009571AC" w14:paraId="1A68EFF3" w14:textId="77777777" w:rsidTr="002A3EB9">
        <w:trPr>
          <w:tblCellSpacing w:w="15" w:type="dxa"/>
        </w:trPr>
        <w:tc>
          <w:tcPr>
            <w:tcW w:w="250" w:type="pct"/>
            <w:tcBorders>
              <w:top w:val="nil"/>
              <w:left w:val="nil"/>
              <w:bottom w:val="nil"/>
              <w:right w:val="nil"/>
            </w:tcBorders>
            <w:shd w:val="clear" w:color="auto" w:fill="D4ECFF" w:themeFill="accent3" w:themeFillTint="1A"/>
          </w:tcPr>
          <w:p w14:paraId="7B19D4F7" w14:textId="77777777" w:rsidR="00CD4563" w:rsidRPr="006255DB" w:rsidRDefault="00CD4563" w:rsidP="00CD4563">
            <w:pPr>
              <w:spacing w:line="240" w:lineRule="auto"/>
              <w:contextualSpacing w:val="0"/>
              <w:rPr>
                <w:rFonts w:ascii="Times New Roman" w:hAnsi="Times New Roman"/>
                <w:sz w:val="22"/>
                <w:szCs w:val="22"/>
              </w:rPr>
            </w:pPr>
          </w:p>
        </w:tc>
        <w:tc>
          <w:tcPr>
            <w:tcW w:w="1250" w:type="pct"/>
            <w:tcBorders>
              <w:top w:val="nil"/>
              <w:left w:val="nil"/>
              <w:bottom w:val="nil"/>
              <w:right w:val="nil"/>
            </w:tcBorders>
            <w:shd w:val="clear" w:color="auto" w:fill="D4ECFF" w:themeFill="accent3" w:themeFillTint="1A"/>
          </w:tcPr>
          <w:p w14:paraId="290C0CF4" w14:textId="77777777" w:rsidR="00CD4563" w:rsidRPr="006D115D" w:rsidRDefault="00CD4563" w:rsidP="00CD4563">
            <w:pPr>
              <w:spacing w:line="240" w:lineRule="auto"/>
              <w:contextualSpacing w:val="0"/>
              <w:rPr>
                <w:rFonts w:ascii="Times New Roman" w:hAnsi="Times New Roman"/>
                <w:sz w:val="22"/>
                <w:szCs w:val="22"/>
              </w:rPr>
            </w:pPr>
            <w:r w:rsidRPr="009571AC">
              <w:rPr>
                <w:rFonts w:ascii="Times New Roman" w:hAnsi="Times New Roman"/>
                <w:sz w:val="22"/>
                <w:szCs w:val="22"/>
              </w:rPr>
              <w:t>Omschrijving</w:t>
            </w:r>
          </w:p>
        </w:tc>
        <w:tc>
          <w:tcPr>
            <w:tcW w:w="2500" w:type="pct"/>
            <w:tcBorders>
              <w:top w:val="nil"/>
              <w:left w:val="nil"/>
              <w:bottom w:val="nil"/>
              <w:right w:val="nil"/>
            </w:tcBorders>
            <w:shd w:val="clear" w:color="auto" w:fill="D4ECFF" w:themeFill="accent3" w:themeFillTint="1A"/>
          </w:tcPr>
          <w:p w14:paraId="4E59C4FB" w14:textId="77777777" w:rsidR="00CD4563" w:rsidRPr="006255DB" w:rsidRDefault="00CD4563" w:rsidP="00CD4563">
            <w:pPr>
              <w:spacing w:line="240" w:lineRule="auto"/>
              <w:contextualSpacing w:val="0"/>
              <w:rPr>
                <w:rFonts w:ascii="Times New Roman" w:hAnsi="Times New Roman"/>
                <w:sz w:val="22"/>
                <w:szCs w:val="22"/>
              </w:rPr>
            </w:pPr>
            <w:r w:rsidRPr="009571AC">
              <w:rPr>
                <w:rFonts w:ascii="Times New Roman" w:hAnsi="Times New Roman"/>
                <w:sz w:val="22"/>
                <w:szCs w:val="22"/>
              </w:rPr>
              <w:t>Een korte omschrijving van de zaak</w:t>
            </w:r>
          </w:p>
        </w:tc>
        <w:tc>
          <w:tcPr>
            <w:tcW w:w="500" w:type="pct"/>
            <w:tcBorders>
              <w:top w:val="nil"/>
              <w:left w:val="nil"/>
              <w:bottom w:val="nil"/>
              <w:right w:val="nil"/>
            </w:tcBorders>
            <w:shd w:val="clear" w:color="auto" w:fill="D4ECFF" w:themeFill="accent3" w:themeFillTint="1A"/>
          </w:tcPr>
          <w:p w14:paraId="64E6B0F1" w14:textId="77777777" w:rsidR="00CD4563" w:rsidRPr="006255DB" w:rsidRDefault="00CD4563" w:rsidP="00CD4563">
            <w:pPr>
              <w:spacing w:line="240" w:lineRule="auto"/>
              <w:contextualSpacing w:val="0"/>
              <w:rPr>
                <w:rFonts w:ascii="Times New Roman" w:hAnsi="Times New Roman"/>
                <w:sz w:val="22"/>
                <w:szCs w:val="22"/>
              </w:rPr>
            </w:pPr>
            <w:r>
              <w:rPr>
                <w:rFonts w:ascii="Times New Roman" w:hAnsi="Times New Roman"/>
                <w:sz w:val="22"/>
                <w:szCs w:val="22"/>
              </w:rPr>
              <w:t>AN80</w:t>
            </w:r>
          </w:p>
        </w:tc>
        <w:tc>
          <w:tcPr>
            <w:tcW w:w="500" w:type="pct"/>
            <w:tcBorders>
              <w:top w:val="nil"/>
              <w:left w:val="nil"/>
              <w:bottom w:val="nil"/>
              <w:right w:val="nil"/>
            </w:tcBorders>
            <w:shd w:val="clear" w:color="auto" w:fill="D4ECFF" w:themeFill="accent3" w:themeFillTint="1A"/>
          </w:tcPr>
          <w:p w14:paraId="011EECA4" w14:textId="77777777" w:rsidR="00CD4563" w:rsidRPr="006255DB" w:rsidRDefault="00CD4563" w:rsidP="00CD4563">
            <w:pPr>
              <w:spacing w:line="240" w:lineRule="auto"/>
              <w:contextualSpacing w:val="0"/>
              <w:rPr>
                <w:rFonts w:ascii="Times New Roman" w:hAnsi="Times New Roman"/>
                <w:sz w:val="22"/>
                <w:szCs w:val="22"/>
              </w:rPr>
            </w:pPr>
          </w:p>
        </w:tc>
      </w:tr>
    </w:tbl>
    <w:p w14:paraId="46CA02BD" w14:textId="77777777" w:rsidR="00CD4563" w:rsidRPr="006255DB"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CD4563" w:rsidRPr="00D47E61" w14:paraId="49DC9347" w14:textId="77777777" w:rsidTr="00CD4563">
        <w:trPr>
          <w:tblCellSpacing w:w="15" w:type="dxa"/>
        </w:trPr>
        <w:tc>
          <w:tcPr>
            <w:tcW w:w="1500" w:type="pct"/>
            <w:tcBorders>
              <w:top w:val="nil"/>
              <w:left w:val="nil"/>
              <w:bottom w:val="nil"/>
              <w:right w:val="nil"/>
            </w:tcBorders>
            <w:hideMark/>
          </w:tcPr>
          <w:p w14:paraId="4ED7DA3F" w14:textId="77777777" w:rsidR="00CD4563" w:rsidRPr="00D47E61" w:rsidRDefault="00CD4563" w:rsidP="00CD4563">
            <w:pPr>
              <w:spacing w:line="240" w:lineRule="auto"/>
              <w:contextualSpacing w:val="0"/>
              <w:rPr>
                <w:rFonts w:ascii="Times New Roman" w:hAnsi="Times New Roman"/>
                <w:b/>
                <w:sz w:val="22"/>
                <w:szCs w:val="22"/>
              </w:rPr>
            </w:pPr>
            <w:r w:rsidRPr="00D47E61">
              <w:rPr>
                <w:rFonts w:ascii="Times New Roman" w:hAnsi="Times New Roman"/>
                <w:b/>
                <w:sz w:val="22"/>
                <w:szCs w:val="22"/>
              </w:rPr>
              <w:t>Overzicht relaties</w:t>
            </w:r>
          </w:p>
        </w:tc>
      </w:tr>
    </w:tbl>
    <w:p w14:paraId="2E0AF651" w14:textId="77777777" w:rsidR="00CD4563" w:rsidRPr="00D47E61" w:rsidRDefault="00CD4563" w:rsidP="00CD4563">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CD4563" w:rsidRPr="00D47E61" w14:paraId="4ABF8FFC" w14:textId="77777777" w:rsidTr="00CD4563">
        <w:trPr>
          <w:tblCellSpacing w:w="15" w:type="dxa"/>
        </w:trPr>
        <w:tc>
          <w:tcPr>
            <w:tcW w:w="0" w:type="auto"/>
            <w:tcBorders>
              <w:top w:val="nil"/>
              <w:left w:val="nil"/>
              <w:bottom w:val="nil"/>
              <w:right w:val="nil"/>
            </w:tcBorders>
            <w:hideMark/>
          </w:tcPr>
          <w:p w14:paraId="75984E00" w14:textId="77777777" w:rsidR="00CD4563" w:rsidRPr="00D47E61" w:rsidRDefault="00CD4563" w:rsidP="00CD4563">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6EF54843"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i/>
                <w:iCs/>
                <w:sz w:val="22"/>
                <w:szCs w:val="22"/>
              </w:rPr>
              <w:t>Relatienaam met kardinaliteiten</w:t>
            </w:r>
          </w:p>
        </w:tc>
        <w:tc>
          <w:tcPr>
            <w:tcW w:w="0" w:type="auto"/>
            <w:tcBorders>
              <w:top w:val="nil"/>
              <w:left w:val="nil"/>
              <w:bottom w:val="nil"/>
              <w:right w:val="nil"/>
            </w:tcBorders>
            <w:hideMark/>
          </w:tcPr>
          <w:p w14:paraId="52E232B1"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i/>
                <w:iCs/>
                <w:sz w:val="22"/>
                <w:szCs w:val="22"/>
              </w:rPr>
              <w:t>Definitie</w:t>
            </w:r>
          </w:p>
        </w:tc>
      </w:tr>
      <w:tr w:rsidR="00CD4563" w:rsidRPr="006255DB" w14:paraId="51C1AB1C" w14:textId="77777777" w:rsidTr="00CD4563">
        <w:trPr>
          <w:tblCellSpacing w:w="15" w:type="dxa"/>
        </w:trPr>
        <w:tc>
          <w:tcPr>
            <w:tcW w:w="250" w:type="pct"/>
            <w:tcBorders>
              <w:top w:val="nil"/>
              <w:left w:val="nil"/>
              <w:bottom w:val="nil"/>
              <w:right w:val="nil"/>
            </w:tcBorders>
            <w:hideMark/>
          </w:tcPr>
          <w:p w14:paraId="32038EAA"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2250" w:type="pct"/>
            <w:tcBorders>
              <w:top w:val="nil"/>
              <w:left w:val="nil"/>
              <w:bottom w:val="nil"/>
              <w:right w:val="nil"/>
            </w:tcBorders>
            <w:hideMark/>
          </w:tcPr>
          <w:p w14:paraId="4D84DA9C" w14:textId="77777777" w:rsidR="00CD4563" w:rsidRPr="00D47E61" w:rsidRDefault="00CD4563" w:rsidP="00CD4563">
            <w:pPr>
              <w:spacing w:line="240" w:lineRule="auto"/>
              <w:contextualSpacing w:val="0"/>
            </w:pPr>
            <w:r w:rsidRPr="00D47E61">
              <w:rPr>
                <w:rFonts w:ascii="Times New Roman" w:hAnsi="Times New Roman"/>
                <w:sz w:val="22"/>
                <w:szCs w:val="22"/>
              </w:rPr>
              <w:t>ZAAK [ 0 .. N ] heeft betrekking op</w:t>
            </w:r>
            <w:r w:rsidRPr="00D47E61">
              <w:t xml:space="preserve"> </w:t>
            </w:r>
          </w:p>
          <w:p w14:paraId="7CC37E1E" w14:textId="77777777" w:rsidR="00CD4563" w:rsidRPr="00D47E61"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VERGADERSTUK [ 0 .. N ]</w:t>
            </w:r>
          </w:p>
        </w:tc>
        <w:tc>
          <w:tcPr>
            <w:tcW w:w="2500" w:type="pct"/>
            <w:tcBorders>
              <w:top w:val="nil"/>
              <w:left w:val="nil"/>
              <w:bottom w:val="nil"/>
              <w:right w:val="nil"/>
            </w:tcBorders>
            <w:hideMark/>
          </w:tcPr>
          <w:p w14:paraId="72CA30DE" w14:textId="77777777" w:rsidR="00CD4563" w:rsidRPr="006255DB" w:rsidRDefault="00CD4563" w:rsidP="00CD4563">
            <w:pPr>
              <w:spacing w:line="240" w:lineRule="auto"/>
              <w:contextualSpacing w:val="0"/>
              <w:rPr>
                <w:rFonts w:ascii="Times New Roman" w:hAnsi="Times New Roman"/>
                <w:sz w:val="22"/>
                <w:szCs w:val="22"/>
              </w:rPr>
            </w:pPr>
            <w:r w:rsidRPr="00D47E61">
              <w:rPr>
                <w:rFonts w:ascii="Times New Roman" w:hAnsi="Times New Roman"/>
                <w:sz w:val="22"/>
                <w:szCs w:val="22"/>
              </w:rPr>
              <w:t>een ZAAK uit het bedrijfsproces van de GEMEENTE kan gerelateerd zijn aan één of meerdere VERGADERSTUKken, die gebruikt wordt tijdens een VERGADERING van de raad of een commissie.</w:t>
            </w:r>
          </w:p>
        </w:tc>
      </w:tr>
    </w:tbl>
    <w:p w14:paraId="0DCE31C2" w14:textId="77777777" w:rsidR="00CD4563" w:rsidRDefault="00CD4563">
      <w:pPr>
        <w:contextualSpacing w:val="0"/>
      </w:pPr>
      <w:r>
        <w:br w:type="page"/>
      </w:r>
    </w:p>
    <w:p w14:paraId="3A57981F" w14:textId="77777777" w:rsidR="007F4E63" w:rsidRDefault="007F4E63" w:rsidP="007F4E63">
      <w:pPr>
        <w:pStyle w:val="Kop1"/>
      </w:pPr>
      <w:bookmarkStart w:id="71" w:name="_Toc484622442"/>
      <w:bookmarkStart w:id="72" w:name="_Toc489351705"/>
      <w:bookmarkEnd w:id="37"/>
      <w:bookmarkEnd w:id="38"/>
      <w:bookmarkEnd w:id="39"/>
      <w:r>
        <w:lastRenderedPageBreak/>
        <w:t>Relatieklassen</w:t>
      </w:r>
      <w:bookmarkEnd w:id="71"/>
      <w:bookmarkEnd w:id="72"/>
    </w:p>
    <w:p w14:paraId="4D73C363" w14:textId="61603DD3" w:rsidR="00ED6409" w:rsidRPr="00D47E61" w:rsidRDefault="00ED6409" w:rsidP="00ED6409">
      <w:pPr>
        <w:pStyle w:val="Kop2"/>
      </w:pPr>
      <w:bookmarkStart w:id="73" w:name="_Toc489351706"/>
      <w:r w:rsidRPr="00D47E61">
        <w:t>Relatieklasse AANWEZIGHEID VERGADERDEELNEMER</w:t>
      </w:r>
      <w:bookmarkEnd w:id="73"/>
      <w:r w:rsidR="00E15FD3" w:rsidRPr="00D47E61">
        <w:t xml:space="preserve"> </w:t>
      </w:r>
    </w:p>
    <w:p w14:paraId="63249E19" w14:textId="77777777" w:rsidR="00E15FD3" w:rsidRPr="00E15FD3" w:rsidRDefault="00E15FD3" w:rsidP="00E15FD3"/>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ED6409" w:rsidRPr="006255DB" w14:paraId="7FCD806F" w14:textId="77777777" w:rsidTr="00D37355">
        <w:trPr>
          <w:tblCellSpacing w:w="15" w:type="dxa"/>
        </w:trPr>
        <w:tc>
          <w:tcPr>
            <w:tcW w:w="1489" w:type="pct"/>
            <w:tcBorders>
              <w:top w:val="nil"/>
              <w:left w:val="nil"/>
              <w:bottom w:val="nil"/>
              <w:right w:val="nil"/>
            </w:tcBorders>
            <w:hideMark/>
          </w:tcPr>
          <w:p w14:paraId="6D1B9CE8"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575F585B"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AANWEZIGHEID VERGADERDEELNEMER</w:t>
            </w:r>
          </w:p>
        </w:tc>
      </w:tr>
      <w:tr w:rsidR="00ED6409" w:rsidRPr="006255DB" w14:paraId="23DACA5E" w14:textId="77777777" w:rsidTr="00D37355">
        <w:trPr>
          <w:tblCellSpacing w:w="15" w:type="dxa"/>
        </w:trPr>
        <w:tc>
          <w:tcPr>
            <w:tcW w:w="1489" w:type="pct"/>
            <w:tcBorders>
              <w:top w:val="nil"/>
              <w:left w:val="nil"/>
              <w:bottom w:val="nil"/>
              <w:right w:val="nil"/>
            </w:tcBorders>
            <w:hideMark/>
          </w:tcPr>
          <w:p w14:paraId="3D9AD74C"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78425599"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De aanwezigheid van de VERGADERDEELNEMER wordt bijgehouden. VERGADERDEELNEMERs die deelnemen aan een VERGADERING kunnen de VERGADERING in en uitlopen om verschillende redenen.</w:t>
            </w:r>
          </w:p>
        </w:tc>
      </w:tr>
      <w:tr w:rsidR="00ED6409" w:rsidRPr="006255DB" w14:paraId="14C3D4FA" w14:textId="77777777" w:rsidTr="00D37355">
        <w:trPr>
          <w:tblCellSpacing w:w="15" w:type="dxa"/>
        </w:trPr>
        <w:tc>
          <w:tcPr>
            <w:tcW w:w="1489" w:type="pct"/>
            <w:tcBorders>
              <w:top w:val="nil"/>
              <w:left w:val="nil"/>
              <w:bottom w:val="nil"/>
              <w:right w:val="nil"/>
            </w:tcBorders>
            <w:hideMark/>
          </w:tcPr>
          <w:p w14:paraId="1999304E"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Relatiesoort</w:t>
            </w:r>
          </w:p>
        </w:tc>
        <w:tc>
          <w:tcPr>
            <w:tcW w:w="3475" w:type="pct"/>
            <w:tcBorders>
              <w:top w:val="nil"/>
              <w:left w:val="nil"/>
              <w:bottom w:val="nil"/>
              <w:right w:val="nil"/>
            </w:tcBorders>
            <w:hideMark/>
          </w:tcPr>
          <w:p w14:paraId="24DEDCA8"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VERGADERDEELNEMER neemt deel aan VERGADERING</w:t>
            </w:r>
          </w:p>
        </w:tc>
      </w:tr>
    </w:tbl>
    <w:p w14:paraId="37CE3A49"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ED6409" w:rsidRPr="00D47E61" w14:paraId="519B310D" w14:textId="77777777" w:rsidTr="00D37355">
        <w:trPr>
          <w:tblCellSpacing w:w="15" w:type="dxa"/>
        </w:trPr>
        <w:tc>
          <w:tcPr>
            <w:tcW w:w="1500" w:type="pct"/>
            <w:tcBorders>
              <w:top w:val="nil"/>
              <w:left w:val="nil"/>
              <w:bottom w:val="nil"/>
              <w:right w:val="nil"/>
            </w:tcBorders>
            <w:hideMark/>
          </w:tcPr>
          <w:p w14:paraId="7D9ED696"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b/>
                <w:bCs/>
                <w:sz w:val="22"/>
                <w:szCs w:val="22"/>
              </w:rPr>
              <w:t>Overzicht attributen</w:t>
            </w:r>
          </w:p>
        </w:tc>
      </w:tr>
    </w:tbl>
    <w:p w14:paraId="49B5A39A" w14:textId="77777777" w:rsidR="00ED6409" w:rsidRPr="00D47E61"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ED6409" w:rsidRPr="00D47E61" w14:paraId="60009C01" w14:textId="77777777" w:rsidTr="00D37355">
        <w:trPr>
          <w:tblCellSpacing w:w="15" w:type="dxa"/>
        </w:trPr>
        <w:tc>
          <w:tcPr>
            <w:tcW w:w="0" w:type="auto"/>
            <w:tcBorders>
              <w:top w:val="nil"/>
              <w:left w:val="nil"/>
              <w:bottom w:val="nil"/>
              <w:right w:val="nil"/>
            </w:tcBorders>
            <w:hideMark/>
          </w:tcPr>
          <w:p w14:paraId="585229A7" w14:textId="77777777" w:rsidR="00ED6409" w:rsidRPr="00D47E61" w:rsidRDefault="00ED6409" w:rsidP="00D37355">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6314DC49"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Attribuutnaam</w:t>
            </w:r>
          </w:p>
        </w:tc>
        <w:tc>
          <w:tcPr>
            <w:tcW w:w="0" w:type="auto"/>
            <w:tcBorders>
              <w:top w:val="nil"/>
              <w:left w:val="nil"/>
              <w:bottom w:val="nil"/>
              <w:right w:val="nil"/>
            </w:tcBorders>
            <w:hideMark/>
          </w:tcPr>
          <w:p w14:paraId="3253B696"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Definitie</w:t>
            </w:r>
          </w:p>
        </w:tc>
        <w:tc>
          <w:tcPr>
            <w:tcW w:w="0" w:type="auto"/>
            <w:tcBorders>
              <w:top w:val="nil"/>
              <w:left w:val="nil"/>
              <w:bottom w:val="nil"/>
              <w:right w:val="nil"/>
            </w:tcBorders>
            <w:hideMark/>
          </w:tcPr>
          <w:p w14:paraId="509058B4"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Formaat</w:t>
            </w:r>
          </w:p>
        </w:tc>
        <w:tc>
          <w:tcPr>
            <w:tcW w:w="0" w:type="auto"/>
            <w:tcBorders>
              <w:top w:val="nil"/>
              <w:left w:val="nil"/>
              <w:bottom w:val="nil"/>
              <w:right w:val="nil"/>
            </w:tcBorders>
            <w:hideMark/>
          </w:tcPr>
          <w:p w14:paraId="4CA7E4C8"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Card</w:t>
            </w:r>
          </w:p>
        </w:tc>
      </w:tr>
      <w:tr w:rsidR="00ED6409" w:rsidRPr="00D47E61" w14:paraId="77CC6505" w14:textId="77777777" w:rsidTr="00D37355">
        <w:trPr>
          <w:tblCellSpacing w:w="15" w:type="dxa"/>
        </w:trPr>
        <w:tc>
          <w:tcPr>
            <w:tcW w:w="250" w:type="pct"/>
            <w:tcBorders>
              <w:top w:val="nil"/>
              <w:left w:val="nil"/>
              <w:bottom w:val="nil"/>
              <w:right w:val="nil"/>
            </w:tcBorders>
            <w:hideMark/>
          </w:tcPr>
          <w:p w14:paraId="126DB9EB"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168220E6"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Aanvang aanwezigheid</w:t>
            </w:r>
          </w:p>
        </w:tc>
        <w:tc>
          <w:tcPr>
            <w:tcW w:w="2500" w:type="pct"/>
            <w:tcBorders>
              <w:top w:val="nil"/>
              <w:left w:val="nil"/>
              <w:bottom w:val="nil"/>
              <w:right w:val="nil"/>
            </w:tcBorders>
            <w:hideMark/>
          </w:tcPr>
          <w:p w14:paraId="1934D7B2" w14:textId="62C75BBA"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 xml:space="preserve">De aanvang van de aanwezigheid van een </w:t>
            </w:r>
            <w:r w:rsidR="00E15FD3" w:rsidRPr="00D47E61">
              <w:rPr>
                <w:rFonts w:ascii="Times New Roman" w:hAnsi="Times New Roman"/>
                <w:sz w:val="22"/>
                <w:szCs w:val="22"/>
              </w:rPr>
              <w:t>VERGADERDEELNEMER</w:t>
            </w:r>
            <w:r w:rsidRPr="00D47E61">
              <w:rPr>
                <w:rFonts w:ascii="Times New Roman" w:hAnsi="Times New Roman"/>
                <w:sz w:val="22"/>
                <w:szCs w:val="22"/>
              </w:rPr>
              <w:t>. Soms is dat bij de gemeenteraad het moment waarop de raadslid de presentielijst tekent.</w:t>
            </w:r>
          </w:p>
        </w:tc>
        <w:tc>
          <w:tcPr>
            <w:tcW w:w="500" w:type="pct"/>
            <w:tcBorders>
              <w:top w:val="nil"/>
              <w:left w:val="nil"/>
              <w:bottom w:val="nil"/>
              <w:right w:val="nil"/>
            </w:tcBorders>
            <w:hideMark/>
          </w:tcPr>
          <w:p w14:paraId="1B438DB9"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DT</w:t>
            </w:r>
          </w:p>
        </w:tc>
        <w:tc>
          <w:tcPr>
            <w:tcW w:w="500" w:type="pct"/>
            <w:tcBorders>
              <w:top w:val="nil"/>
              <w:left w:val="nil"/>
              <w:bottom w:val="nil"/>
              <w:right w:val="nil"/>
            </w:tcBorders>
            <w:hideMark/>
          </w:tcPr>
          <w:p w14:paraId="09A0C5AE" w14:textId="4095751A" w:rsidR="00ED6409" w:rsidRPr="00D47E61" w:rsidRDefault="00E15FD3" w:rsidP="00D37355">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ED6409" w:rsidRPr="00D47E61" w14:paraId="4C308421" w14:textId="77777777" w:rsidTr="00D37355">
        <w:trPr>
          <w:tblCellSpacing w:w="15" w:type="dxa"/>
        </w:trPr>
        <w:tc>
          <w:tcPr>
            <w:tcW w:w="250" w:type="pct"/>
            <w:tcBorders>
              <w:top w:val="nil"/>
              <w:left w:val="nil"/>
              <w:bottom w:val="nil"/>
              <w:right w:val="nil"/>
            </w:tcBorders>
            <w:hideMark/>
          </w:tcPr>
          <w:p w14:paraId="774C7596"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4B47F699"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Einde aanwezigheid</w:t>
            </w:r>
          </w:p>
        </w:tc>
        <w:tc>
          <w:tcPr>
            <w:tcW w:w="2500" w:type="pct"/>
            <w:tcBorders>
              <w:top w:val="nil"/>
              <w:left w:val="nil"/>
              <w:bottom w:val="nil"/>
              <w:right w:val="nil"/>
            </w:tcBorders>
            <w:hideMark/>
          </w:tcPr>
          <w:p w14:paraId="22CC3635" w14:textId="58DE3581" w:rsidR="00ED6409" w:rsidRPr="00D47E61" w:rsidRDefault="00E15FD3" w:rsidP="00D37355">
            <w:pPr>
              <w:spacing w:line="240" w:lineRule="auto"/>
              <w:contextualSpacing w:val="0"/>
              <w:rPr>
                <w:rFonts w:ascii="Times New Roman" w:hAnsi="Times New Roman"/>
                <w:sz w:val="22"/>
                <w:szCs w:val="22"/>
              </w:rPr>
            </w:pPr>
            <w:r w:rsidRPr="00D47E61">
              <w:rPr>
                <w:rFonts w:ascii="Times New Roman" w:hAnsi="Times New Roman"/>
                <w:sz w:val="22"/>
                <w:szCs w:val="22"/>
              </w:rPr>
              <w:t>Het einde van de aanwezigheid van een VERGADERDEELNEMER. Vaak valt dat samen met het einde van de VERGADERING. Een VERGADERDEELNEMER kan de vergadering ook eerder verlaten.</w:t>
            </w:r>
          </w:p>
        </w:tc>
        <w:tc>
          <w:tcPr>
            <w:tcW w:w="500" w:type="pct"/>
            <w:tcBorders>
              <w:top w:val="nil"/>
              <w:left w:val="nil"/>
              <w:bottom w:val="nil"/>
              <w:right w:val="nil"/>
            </w:tcBorders>
            <w:hideMark/>
          </w:tcPr>
          <w:p w14:paraId="0F4854F1"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DT</w:t>
            </w:r>
          </w:p>
        </w:tc>
        <w:tc>
          <w:tcPr>
            <w:tcW w:w="500" w:type="pct"/>
            <w:tcBorders>
              <w:top w:val="nil"/>
              <w:left w:val="nil"/>
              <w:bottom w:val="nil"/>
              <w:right w:val="nil"/>
            </w:tcBorders>
            <w:hideMark/>
          </w:tcPr>
          <w:p w14:paraId="64EF522D" w14:textId="453DF6D0" w:rsidR="00ED6409" w:rsidRPr="00D47E61" w:rsidRDefault="00E15FD3" w:rsidP="00D37355">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ED6409" w:rsidRPr="00D47E61" w14:paraId="01944550" w14:textId="77777777" w:rsidTr="00D37355">
        <w:trPr>
          <w:tblCellSpacing w:w="15" w:type="dxa"/>
        </w:trPr>
        <w:tc>
          <w:tcPr>
            <w:tcW w:w="250" w:type="pct"/>
            <w:tcBorders>
              <w:top w:val="nil"/>
              <w:left w:val="nil"/>
              <w:bottom w:val="nil"/>
              <w:right w:val="nil"/>
            </w:tcBorders>
            <w:hideMark/>
          </w:tcPr>
          <w:p w14:paraId="7C49C285"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34B87508"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Indicatie onthouding</w:t>
            </w:r>
          </w:p>
        </w:tc>
        <w:tc>
          <w:tcPr>
            <w:tcW w:w="2500" w:type="pct"/>
            <w:tcBorders>
              <w:top w:val="nil"/>
              <w:left w:val="nil"/>
              <w:bottom w:val="nil"/>
              <w:right w:val="nil"/>
            </w:tcBorders>
            <w:hideMark/>
          </w:tcPr>
          <w:p w14:paraId="236E928B"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Deze indicatie geeft aan of raadslid tijdelijk de zaal heeft verlaten vanwege het onthouden van een STEM</w:t>
            </w:r>
          </w:p>
        </w:tc>
        <w:tc>
          <w:tcPr>
            <w:tcW w:w="500" w:type="pct"/>
            <w:tcBorders>
              <w:top w:val="nil"/>
              <w:left w:val="nil"/>
              <w:bottom w:val="nil"/>
              <w:right w:val="nil"/>
            </w:tcBorders>
            <w:hideMark/>
          </w:tcPr>
          <w:p w14:paraId="63F8A1C8"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INDIC</w:t>
            </w:r>
          </w:p>
        </w:tc>
        <w:tc>
          <w:tcPr>
            <w:tcW w:w="500" w:type="pct"/>
            <w:tcBorders>
              <w:top w:val="nil"/>
              <w:left w:val="nil"/>
              <w:bottom w:val="nil"/>
              <w:right w:val="nil"/>
            </w:tcBorders>
            <w:hideMark/>
          </w:tcPr>
          <w:p w14:paraId="546353D7"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bl>
    <w:p w14:paraId="3033B840" w14:textId="77777777" w:rsidR="00ED6409" w:rsidRPr="00D47E61"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ED6409" w:rsidRPr="00D47E61" w14:paraId="1235254A" w14:textId="77777777" w:rsidTr="00D37355">
        <w:trPr>
          <w:tblCellSpacing w:w="15" w:type="dxa"/>
        </w:trPr>
        <w:tc>
          <w:tcPr>
            <w:tcW w:w="1500" w:type="pct"/>
            <w:tcBorders>
              <w:top w:val="nil"/>
              <w:left w:val="nil"/>
              <w:bottom w:val="nil"/>
              <w:right w:val="nil"/>
            </w:tcBorders>
            <w:hideMark/>
          </w:tcPr>
          <w:p w14:paraId="4B302CD8"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b/>
                <w:bCs/>
                <w:sz w:val="22"/>
                <w:szCs w:val="22"/>
              </w:rPr>
              <w:t>Overzicht relaties</w:t>
            </w:r>
          </w:p>
        </w:tc>
      </w:tr>
    </w:tbl>
    <w:p w14:paraId="1BE43657" w14:textId="77777777" w:rsidR="00ED6409" w:rsidRPr="00D47E61"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8"/>
        <w:gridCol w:w="5635"/>
        <w:gridCol w:w="6273"/>
      </w:tblGrid>
      <w:tr w:rsidR="00ED6409" w:rsidRPr="00D47E61" w14:paraId="36F26B29" w14:textId="77777777" w:rsidTr="00D37355">
        <w:trPr>
          <w:tblCellSpacing w:w="15" w:type="dxa"/>
        </w:trPr>
        <w:tc>
          <w:tcPr>
            <w:tcW w:w="0" w:type="auto"/>
            <w:tcBorders>
              <w:top w:val="nil"/>
              <w:left w:val="nil"/>
              <w:bottom w:val="nil"/>
              <w:right w:val="nil"/>
            </w:tcBorders>
            <w:hideMark/>
          </w:tcPr>
          <w:p w14:paraId="1D0572C3" w14:textId="77777777" w:rsidR="00ED6409" w:rsidRPr="00D47E61" w:rsidRDefault="00ED6409" w:rsidP="00D37355">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75105D6E"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Relatienaam met kardinaliteiten</w:t>
            </w:r>
          </w:p>
        </w:tc>
        <w:tc>
          <w:tcPr>
            <w:tcW w:w="0" w:type="auto"/>
            <w:tcBorders>
              <w:top w:val="nil"/>
              <w:left w:val="nil"/>
              <w:bottom w:val="nil"/>
              <w:right w:val="nil"/>
            </w:tcBorders>
            <w:hideMark/>
          </w:tcPr>
          <w:p w14:paraId="0FDD46D1"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Definitie</w:t>
            </w:r>
          </w:p>
        </w:tc>
      </w:tr>
      <w:tr w:rsidR="00ED6409" w:rsidRPr="00D47E61" w14:paraId="77F66C32" w14:textId="77777777" w:rsidTr="00D37355">
        <w:trPr>
          <w:tblCellSpacing w:w="15" w:type="dxa"/>
        </w:trPr>
        <w:tc>
          <w:tcPr>
            <w:tcW w:w="250" w:type="pct"/>
            <w:tcBorders>
              <w:top w:val="nil"/>
              <w:left w:val="nil"/>
              <w:bottom w:val="nil"/>
              <w:right w:val="nil"/>
            </w:tcBorders>
            <w:hideMark/>
          </w:tcPr>
          <w:p w14:paraId="0D05D652"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2250" w:type="pct"/>
            <w:tcBorders>
              <w:top w:val="nil"/>
              <w:left w:val="nil"/>
              <w:bottom w:val="nil"/>
              <w:right w:val="nil"/>
            </w:tcBorders>
            <w:hideMark/>
          </w:tcPr>
          <w:p w14:paraId="33FBB3C6"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AANWEZIGHEID VERGADERDEELNEMER [ 0 .. * ] neemt deel aan STEMMING [ 0 .. * ]</w:t>
            </w:r>
          </w:p>
        </w:tc>
        <w:tc>
          <w:tcPr>
            <w:tcW w:w="2500" w:type="pct"/>
            <w:tcBorders>
              <w:top w:val="nil"/>
              <w:left w:val="nil"/>
              <w:bottom w:val="nil"/>
              <w:right w:val="nil"/>
            </w:tcBorders>
            <w:hideMark/>
          </w:tcPr>
          <w:p w14:paraId="5A2C7E4E"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aanwezige VERGADERDEELNEMERS mogen deelnemen aan een STEMMING</w:t>
            </w:r>
          </w:p>
        </w:tc>
      </w:tr>
    </w:tbl>
    <w:p w14:paraId="43A1AFA7" w14:textId="77777777" w:rsidR="00ED6409" w:rsidRPr="00D47E61" w:rsidRDefault="00ED6409" w:rsidP="00ED6409">
      <w:pPr>
        <w:pStyle w:val="Kop2"/>
        <w:rPr>
          <w:rFonts w:ascii="Calibri" w:hAnsi="Calibri"/>
        </w:rPr>
      </w:pPr>
      <w:bookmarkStart w:id="74" w:name="global-global_d16507e17619"/>
      <w:bookmarkStart w:id="75" w:name="_Toc489351707"/>
      <w:bookmarkEnd w:id="74"/>
      <w:r w:rsidRPr="00D47E61">
        <w:rPr>
          <w:rFonts w:ascii="Calibri" w:hAnsi="Calibri"/>
        </w:rPr>
        <w:t>Relatieklasse ACTIEVE VOORZITTERSCHAP</w:t>
      </w:r>
      <w:bookmarkEnd w:id="75"/>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ED6409" w:rsidRPr="00D47E61" w14:paraId="2DC88271" w14:textId="77777777" w:rsidTr="00D37355">
        <w:trPr>
          <w:tblCellSpacing w:w="15" w:type="dxa"/>
        </w:trPr>
        <w:tc>
          <w:tcPr>
            <w:tcW w:w="1489" w:type="pct"/>
            <w:tcBorders>
              <w:top w:val="nil"/>
              <w:left w:val="nil"/>
              <w:bottom w:val="nil"/>
              <w:right w:val="nil"/>
            </w:tcBorders>
            <w:hideMark/>
          </w:tcPr>
          <w:p w14:paraId="2CDC6C51"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b/>
                <w:bCs/>
                <w:sz w:val="22"/>
                <w:szCs w:val="22"/>
              </w:rPr>
              <w:t>Naam</w:t>
            </w:r>
          </w:p>
        </w:tc>
        <w:tc>
          <w:tcPr>
            <w:tcW w:w="3475" w:type="pct"/>
            <w:tcBorders>
              <w:top w:val="nil"/>
              <w:left w:val="nil"/>
              <w:bottom w:val="nil"/>
              <w:right w:val="nil"/>
            </w:tcBorders>
            <w:hideMark/>
          </w:tcPr>
          <w:p w14:paraId="1F342051"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ACTIEVE VOORZITTERSCHAP</w:t>
            </w:r>
          </w:p>
        </w:tc>
      </w:tr>
      <w:tr w:rsidR="00ED6409" w:rsidRPr="00D47E61" w14:paraId="1E50579A" w14:textId="77777777" w:rsidTr="00D37355">
        <w:trPr>
          <w:tblCellSpacing w:w="15" w:type="dxa"/>
        </w:trPr>
        <w:tc>
          <w:tcPr>
            <w:tcW w:w="1489" w:type="pct"/>
            <w:tcBorders>
              <w:top w:val="nil"/>
              <w:left w:val="nil"/>
              <w:bottom w:val="nil"/>
              <w:right w:val="nil"/>
            </w:tcBorders>
            <w:hideMark/>
          </w:tcPr>
          <w:p w14:paraId="1DF5EF80"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b/>
                <w:bCs/>
                <w:sz w:val="22"/>
                <w:szCs w:val="22"/>
              </w:rPr>
              <w:lastRenderedPageBreak/>
              <w:t>Definitie</w:t>
            </w:r>
          </w:p>
        </w:tc>
        <w:tc>
          <w:tcPr>
            <w:tcW w:w="3475" w:type="pct"/>
            <w:tcBorders>
              <w:top w:val="nil"/>
              <w:left w:val="nil"/>
              <w:bottom w:val="nil"/>
              <w:right w:val="nil"/>
            </w:tcBorders>
            <w:hideMark/>
          </w:tcPr>
          <w:p w14:paraId="7EF1D39E"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De tijd dat een VERGADERDEELNEMER actief de rol van voorzitter op zich heeft genomen</w:t>
            </w:r>
          </w:p>
        </w:tc>
      </w:tr>
      <w:tr w:rsidR="00ED6409" w:rsidRPr="00D47E61" w14:paraId="4065ECB0" w14:textId="77777777" w:rsidTr="00D37355">
        <w:trPr>
          <w:tblCellSpacing w:w="15" w:type="dxa"/>
        </w:trPr>
        <w:tc>
          <w:tcPr>
            <w:tcW w:w="1489" w:type="pct"/>
            <w:tcBorders>
              <w:top w:val="nil"/>
              <w:left w:val="nil"/>
              <w:bottom w:val="nil"/>
              <w:right w:val="nil"/>
            </w:tcBorders>
            <w:hideMark/>
          </w:tcPr>
          <w:p w14:paraId="4D2A691E"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b/>
                <w:bCs/>
                <w:sz w:val="22"/>
                <w:szCs w:val="22"/>
              </w:rPr>
              <w:t>Relatiesoort</w:t>
            </w:r>
          </w:p>
        </w:tc>
        <w:tc>
          <w:tcPr>
            <w:tcW w:w="3475" w:type="pct"/>
            <w:tcBorders>
              <w:top w:val="nil"/>
              <w:left w:val="nil"/>
              <w:bottom w:val="nil"/>
              <w:right w:val="nil"/>
            </w:tcBorders>
            <w:hideMark/>
          </w:tcPr>
          <w:p w14:paraId="6F0F7E1C"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VERGADERDEELNEMER is voorzitter van VERGADERING</w:t>
            </w:r>
          </w:p>
        </w:tc>
      </w:tr>
    </w:tbl>
    <w:p w14:paraId="2135E0CC" w14:textId="77777777" w:rsidR="00ED6409" w:rsidRPr="00D47E61"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ED6409" w:rsidRPr="00D47E61" w14:paraId="651B9FBB" w14:textId="77777777" w:rsidTr="00D37355">
        <w:trPr>
          <w:tblCellSpacing w:w="15" w:type="dxa"/>
        </w:trPr>
        <w:tc>
          <w:tcPr>
            <w:tcW w:w="1500" w:type="pct"/>
            <w:tcBorders>
              <w:top w:val="nil"/>
              <w:left w:val="nil"/>
              <w:bottom w:val="nil"/>
              <w:right w:val="nil"/>
            </w:tcBorders>
            <w:hideMark/>
          </w:tcPr>
          <w:p w14:paraId="2AFDC92D"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b/>
                <w:bCs/>
                <w:sz w:val="22"/>
                <w:szCs w:val="22"/>
              </w:rPr>
              <w:t>Overzicht attributen</w:t>
            </w:r>
          </w:p>
        </w:tc>
      </w:tr>
    </w:tbl>
    <w:p w14:paraId="6FCBC7B6" w14:textId="77777777" w:rsidR="00ED6409" w:rsidRPr="00D47E61"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ED6409" w:rsidRPr="00D47E61" w14:paraId="74B8014C" w14:textId="77777777" w:rsidTr="00D37355">
        <w:trPr>
          <w:tblCellSpacing w:w="15" w:type="dxa"/>
        </w:trPr>
        <w:tc>
          <w:tcPr>
            <w:tcW w:w="0" w:type="auto"/>
            <w:tcBorders>
              <w:top w:val="nil"/>
              <w:left w:val="nil"/>
              <w:bottom w:val="nil"/>
              <w:right w:val="nil"/>
            </w:tcBorders>
            <w:hideMark/>
          </w:tcPr>
          <w:p w14:paraId="77B977D7" w14:textId="77777777" w:rsidR="00ED6409" w:rsidRPr="00D47E61" w:rsidRDefault="00ED6409" w:rsidP="00D37355">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21377482"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Attribuutnaam</w:t>
            </w:r>
          </w:p>
        </w:tc>
        <w:tc>
          <w:tcPr>
            <w:tcW w:w="0" w:type="auto"/>
            <w:tcBorders>
              <w:top w:val="nil"/>
              <w:left w:val="nil"/>
              <w:bottom w:val="nil"/>
              <w:right w:val="nil"/>
            </w:tcBorders>
            <w:hideMark/>
          </w:tcPr>
          <w:p w14:paraId="677D6D60"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Definitie</w:t>
            </w:r>
          </w:p>
        </w:tc>
        <w:tc>
          <w:tcPr>
            <w:tcW w:w="0" w:type="auto"/>
            <w:tcBorders>
              <w:top w:val="nil"/>
              <w:left w:val="nil"/>
              <w:bottom w:val="nil"/>
              <w:right w:val="nil"/>
            </w:tcBorders>
            <w:hideMark/>
          </w:tcPr>
          <w:p w14:paraId="51D9E706"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Formaat</w:t>
            </w:r>
          </w:p>
        </w:tc>
        <w:tc>
          <w:tcPr>
            <w:tcW w:w="0" w:type="auto"/>
            <w:tcBorders>
              <w:top w:val="nil"/>
              <w:left w:val="nil"/>
              <w:bottom w:val="nil"/>
              <w:right w:val="nil"/>
            </w:tcBorders>
            <w:hideMark/>
          </w:tcPr>
          <w:p w14:paraId="2F80A148"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Card</w:t>
            </w:r>
          </w:p>
        </w:tc>
      </w:tr>
      <w:tr w:rsidR="00ED6409" w:rsidRPr="00D47E61" w14:paraId="2C6FC72F" w14:textId="77777777" w:rsidTr="00D37355">
        <w:trPr>
          <w:tblCellSpacing w:w="15" w:type="dxa"/>
        </w:trPr>
        <w:tc>
          <w:tcPr>
            <w:tcW w:w="250" w:type="pct"/>
            <w:tcBorders>
              <w:top w:val="nil"/>
              <w:left w:val="nil"/>
              <w:bottom w:val="nil"/>
              <w:right w:val="nil"/>
            </w:tcBorders>
            <w:hideMark/>
          </w:tcPr>
          <w:p w14:paraId="5216BF03"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4DAAC06A"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Aanvang voorzitterschap</w:t>
            </w:r>
          </w:p>
        </w:tc>
        <w:tc>
          <w:tcPr>
            <w:tcW w:w="2500" w:type="pct"/>
            <w:tcBorders>
              <w:top w:val="nil"/>
              <w:left w:val="nil"/>
              <w:bottom w:val="nil"/>
              <w:right w:val="nil"/>
            </w:tcBorders>
            <w:hideMark/>
          </w:tcPr>
          <w:p w14:paraId="2AA472AF"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De datum en tijd waarop het voorzitterschap is gestart</w:t>
            </w:r>
          </w:p>
        </w:tc>
        <w:tc>
          <w:tcPr>
            <w:tcW w:w="500" w:type="pct"/>
            <w:tcBorders>
              <w:top w:val="nil"/>
              <w:left w:val="nil"/>
              <w:bottom w:val="nil"/>
              <w:right w:val="nil"/>
            </w:tcBorders>
            <w:hideMark/>
          </w:tcPr>
          <w:p w14:paraId="01D064B1"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DT</w:t>
            </w:r>
          </w:p>
        </w:tc>
        <w:tc>
          <w:tcPr>
            <w:tcW w:w="500" w:type="pct"/>
            <w:tcBorders>
              <w:top w:val="nil"/>
              <w:left w:val="nil"/>
              <w:bottom w:val="nil"/>
              <w:right w:val="nil"/>
            </w:tcBorders>
            <w:hideMark/>
          </w:tcPr>
          <w:p w14:paraId="32B387DC"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ED6409" w:rsidRPr="00D47E61" w14:paraId="56B71715" w14:textId="77777777" w:rsidTr="00D37355">
        <w:trPr>
          <w:tblCellSpacing w:w="15" w:type="dxa"/>
        </w:trPr>
        <w:tc>
          <w:tcPr>
            <w:tcW w:w="250" w:type="pct"/>
            <w:tcBorders>
              <w:top w:val="nil"/>
              <w:left w:val="nil"/>
              <w:bottom w:val="nil"/>
              <w:right w:val="nil"/>
            </w:tcBorders>
            <w:hideMark/>
          </w:tcPr>
          <w:p w14:paraId="573932C2"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485D30C4"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Einde voorzitterschap</w:t>
            </w:r>
          </w:p>
        </w:tc>
        <w:tc>
          <w:tcPr>
            <w:tcW w:w="2500" w:type="pct"/>
            <w:tcBorders>
              <w:top w:val="nil"/>
              <w:left w:val="nil"/>
              <w:bottom w:val="nil"/>
              <w:right w:val="nil"/>
            </w:tcBorders>
            <w:hideMark/>
          </w:tcPr>
          <w:p w14:paraId="3A24A572" w14:textId="3E33FD64" w:rsidR="00ED6409" w:rsidRPr="00D47E61" w:rsidRDefault="00A94C82" w:rsidP="00A94C82">
            <w:pPr>
              <w:rPr>
                <w:rFonts w:ascii="Times New Roman" w:hAnsi="Times New Roman"/>
                <w:sz w:val="22"/>
                <w:szCs w:val="22"/>
              </w:rPr>
            </w:pPr>
            <w:r w:rsidRPr="00D47E61">
              <w:rPr>
                <w:rFonts w:ascii="Times New Roman" w:hAnsi="Times New Roman"/>
                <w:sz w:val="22"/>
                <w:szCs w:val="22"/>
              </w:rPr>
              <w:t>De datum en tijd waarop het voorzitterschap is beëindigd</w:t>
            </w:r>
          </w:p>
        </w:tc>
        <w:tc>
          <w:tcPr>
            <w:tcW w:w="500" w:type="pct"/>
            <w:tcBorders>
              <w:top w:val="nil"/>
              <w:left w:val="nil"/>
              <w:bottom w:val="nil"/>
              <w:right w:val="nil"/>
            </w:tcBorders>
            <w:hideMark/>
          </w:tcPr>
          <w:p w14:paraId="2AEBE2E1"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DT</w:t>
            </w:r>
          </w:p>
        </w:tc>
        <w:tc>
          <w:tcPr>
            <w:tcW w:w="500" w:type="pct"/>
            <w:tcBorders>
              <w:top w:val="nil"/>
              <w:left w:val="nil"/>
              <w:bottom w:val="nil"/>
              <w:right w:val="nil"/>
            </w:tcBorders>
            <w:hideMark/>
          </w:tcPr>
          <w:p w14:paraId="366B8AC2"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bl>
    <w:p w14:paraId="48FD5BF7" w14:textId="77777777" w:rsidR="00ED6409" w:rsidRPr="00D47E61" w:rsidRDefault="00ED6409" w:rsidP="00ED6409">
      <w:pPr>
        <w:pStyle w:val="Kop2"/>
        <w:rPr>
          <w:rFonts w:ascii="Calibri" w:hAnsi="Calibri"/>
        </w:rPr>
      </w:pPr>
      <w:bookmarkStart w:id="76" w:name="global-global_d16507e17875"/>
      <w:bookmarkStart w:id="77" w:name="_Toc489351708"/>
      <w:bookmarkEnd w:id="76"/>
      <w:r w:rsidRPr="00D47E61">
        <w:rPr>
          <w:rFonts w:ascii="Calibri" w:hAnsi="Calibri"/>
        </w:rPr>
        <w:t>Relatieklasse FRACTIE LIDMAATSCHAP</w:t>
      </w:r>
      <w:bookmarkEnd w:id="77"/>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ED6409" w:rsidRPr="00D47E61" w14:paraId="24AC0400" w14:textId="77777777" w:rsidTr="00D37355">
        <w:trPr>
          <w:tblCellSpacing w:w="15" w:type="dxa"/>
        </w:trPr>
        <w:tc>
          <w:tcPr>
            <w:tcW w:w="1489" w:type="pct"/>
            <w:tcBorders>
              <w:top w:val="nil"/>
              <w:left w:val="nil"/>
              <w:bottom w:val="nil"/>
              <w:right w:val="nil"/>
            </w:tcBorders>
            <w:hideMark/>
          </w:tcPr>
          <w:p w14:paraId="3ABDFCAE"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b/>
                <w:bCs/>
                <w:sz w:val="22"/>
                <w:szCs w:val="22"/>
              </w:rPr>
              <w:t>Naam</w:t>
            </w:r>
          </w:p>
        </w:tc>
        <w:tc>
          <w:tcPr>
            <w:tcW w:w="3475" w:type="pct"/>
            <w:tcBorders>
              <w:top w:val="nil"/>
              <w:left w:val="nil"/>
              <w:bottom w:val="nil"/>
              <w:right w:val="nil"/>
            </w:tcBorders>
            <w:hideMark/>
          </w:tcPr>
          <w:p w14:paraId="259372E8"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FRACTIE LIDMAATSCHAP</w:t>
            </w:r>
          </w:p>
        </w:tc>
      </w:tr>
      <w:tr w:rsidR="00ED6409" w:rsidRPr="00D47E61" w14:paraId="08775B30" w14:textId="77777777" w:rsidTr="00D37355">
        <w:trPr>
          <w:tblCellSpacing w:w="15" w:type="dxa"/>
        </w:trPr>
        <w:tc>
          <w:tcPr>
            <w:tcW w:w="1489" w:type="pct"/>
            <w:tcBorders>
              <w:top w:val="nil"/>
              <w:left w:val="nil"/>
              <w:bottom w:val="nil"/>
              <w:right w:val="nil"/>
            </w:tcBorders>
            <w:hideMark/>
          </w:tcPr>
          <w:p w14:paraId="56E2E374"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b/>
                <w:bCs/>
                <w:sz w:val="22"/>
                <w:szCs w:val="22"/>
              </w:rPr>
              <w:t>Definitie</w:t>
            </w:r>
          </w:p>
        </w:tc>
        <w:tc>
          <w:tcPr>
            <w:tcW w:w="3475" w:type="pct"/>
            <w:tcBorders>
              <w:top w:val="nil"/>
              <w:left w:val="nil"/>
              <w:bottom w:val="nil"/>
              <w:right w:val="nil"/>
            </w:tcBorders>
            <w:hideMark/>
          </w:tcPr>
          <w:p w14:paraId="593CB1A1" w14:textId="1FDA3D00" w:rsidR="00ED6409" w:rsidRPr="00D47E61" w:rsidRDefault="0049092A" w:rsidP="00D37355">
            <w:pPr>
              <w:spacing w:line="240" w:lineRule="auto"/>
              <w:contextualSpacing w:val="0"/>
              <w:rPr>
                <w:rFonts w:ascii="Times New Roman" w:hAnsi="Times New Roman"/>
                <w:sz w:val="22"/>
                <w:szCs w:val="22"/>
              </w:rPr>
            </w:pPr>
            <w:r w:rsidRPr="00D47E61">
              <w:rPr>
                <w:rFonts w:ascii="Times New Roman" w:hAnsi="Times New Roman"/>
                <w:sz w:val="22"/>
                <w:szCs w:val="22"/>
              </w:rPr>
              <w:t>geeft aan wanneer een VERGADERDEELNEMER lid is van een FRACTIE</w:t>
            </w:r>
          </w:p>
        </w:tc>
      </w:tr>
      <w:tr w:rsidR="00ED6409" w:rsidRPr="00D47E61" w14:paraId="04D8B2AE" w14:textId="77777777" w:rsidTr="00D37355">
        <w:trPr>
          <w:tblCellSpacing w:w="15" w:type="dxa"/>
        </w:trPr>
        <w:tc>
          <w:tcPr>
            <w:tcW w:w="1489" w:type="pct"/>
            <w:tcBorders>
              <w:top w:val="nil"/>
              <w:left w:val="nil"/>
              <w:bottom w:val="nil"/>
              <w:right w:val="nil"/>
            </w:tcBorders>
            <w:hideMark/>
          </w:tcPr>
          <w:p w14:paraId="2BF5F3EC"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b/>
                <w:bCs/>
                <w:sz w:val="22"/>
                <w:szCs w:val="22"/>
              </w:rPr>
              <w:t>Relatiesoort</w:t>
            </w:r>
          </w:p>
        </w:tc>
        <w:tc>
          <w:tcPr>
            <w:tcW w:w="3475" w:type="pct"/>
            <w:tcBorders>
              <w:top w:val="nil"/>
              <w:left w:val="nil"/>
              <w:bottom w:val="nil"/>
              <w:right w:val="nil"/>
            </w:tcBorders>
            <w:hideMark/>
          </w:tcPr>
          <w:p w14:paraId="159B60AE"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VERGADERDEELNEMER hoort bij FRACTIE</w:t>
            </w:r>
          </w:p>
        </w:tc>
      </w:tr>
    </w:tbl>
    <w:p w14:paraId="084B6AEC" w14:textId="77777777" w:rsidR="00ED6409" w:rsidRPr="00D47E61"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ED6409" w:rsidRPr="00D47E61" w14:paraId="63641D7A" w14:textId="77777777" w:rsidTr="00D37355">
        <w:trPr>
          <w:tblCellSpacing w:w="15" w:type="dxa"/>
        </w:trPr>
        <w:tc>
          <w:tcPr>
            <w:tcW w:w="1500" w:type="pct"/>
            <w:tcBorders>
              <w:top w:val="nil"/>
              <w:left w:val="nil"/>
              <w:bottom w:val="nil"/>
              <w:right w:val="nil"/>
            </w:tcBorders>
            <w:hideMark/>
          </w:tcPr>
          <w:p w14:paraId="50518B91"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b/>
                <w:bCs/>
                <w:sz w:val="22"/>
                <w:szCs w:val="22"/>
              </w:rPr>
              <w:t>Overzicht attributen</w:t>
            </w:r>
          </w:p>
        </w:tc>
      </w:tr>
    </w:tbl>
    <w:p w14:paraId="12CBCF6D" w14:textId="77777777" w:rsidR="00ED6409" w:rsidRPr="00D47E61"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ED6409" w:rsidRPr="00D47E61" w14:paraId="48505A02" w14:textId="77777777" w:rsidTr="00D37355">
        <w:trPr>
          <w:tblCellSpacing w:w="15" w:type="dxa"/>
        </w:trPr>
        <w:tc>
          <w:tcPr>
            <w:tcW w:w="0" w:type="auto"/>
            <w:tcBorders>
              <w:top w:val="nil"/>
              <w:left w:val="nil"/>
              <w:bottom w:val="nil"/>
              <w:right w:val="nil"/>
            </w:tcBorders>
            <w:hideMark/>
          </w:tcPr>
          <w:p w14:paraId="2FE156F9" w14:textId="77777777" w:rsidR="00ED6409" w:rsidRPr="00D47E61" w:rsidRDefault="00ED6409" w:rsidP="00D37355">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72D26825"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Attribuutnaam</w:t>
            </w:r>
          </w:p>
        </w:tc>
        <w:tc>
          <w:tcPr>
            <w:tcW w:w="0" w:type="auto"/>
            <w:tcBorders>
              <w:top w:val="nil"/>
              <w:left w:val="nil"/>
              <w:bottom w:val="nil"/>
              <w:right w:val="nil"/>
            </w:tcBorders>
            <w:hideMark/>
          </w:tcPr>
          <w:p w14:paraId="0CF23D8B"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Definitie</w:t>
            </w:r>
          </w:p>
        </w:tc>
        <w:tc>
          <w:tcPr>
            <w:tcW w:w="0" w:type="auto"/>
            <w:tcBorders>
              <w:top w:val="nil"/>
              <w:left w:val="nil"/>
              <w:bottom w:val="nil"/>
              <w:right w:val="nil"/>
            </w:tcBorders>
            <w:hideMark/>
          </w:tcPr>
          <w:p w14:paraId="442FB8C4"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Formaat</w:t>
            </w:r>
          </w:p>
        </w:tc>
        <w:tc>
          <w:tcPr>
            <w:tcW w:w="0" w:type="auto"/>
            <w:tcBorders>
              <w:top w:val="nil"/>
              <w:left w:val="nil"/>
              <w:bottom w:val="nil"/>
              <w:right w:val="nil"/>
            </w:tcBorders>
            <w:hideMark/>
          </w:tcPr>
          <w:p w14:paraId="75D004AD"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Card</w:t>
            </w:r>
          </w:p>
        </w:tc>
      </w:tr>
      <w:tr w:rsidR="00ED6409" w:rsidRPr="00D47E61" w14:paraId="690FC6FA" w14:textId="77777777" w:rsidTr="00D37355">
        <w:trPr>
          <w:tblCellSpacing w:w="15" w:type="dxa"/>
        </w:trPr>
        <w:tc>
          <w:tcPr>
            <w:tcW w:w="250" w:type="pct"/>
            <w:tcBorders>
              <w:top w:val="nil"/>
              <w:left w:val="nil"/>
              <w:bottom w:val="nil"/>
              <w:right w:val="nil"/>
            </w:tcBorders>
            <w:hideMark/>
          </w:tcPr>
          <w:p w14:paraId="4D99CDA0"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2072573B"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Datum begin fractie lidmaatschap</w:t>
            </w:r>
          </w:p>
        </w:tc>
        <w:tc>
          <w:tcPr>
            <w:tcW w:w="2500" w:type="pct"/>
            <w:tcBorders>
              <w:top w:val="nil"/>
              <w:left w:val="nil"/>
              <w:bottom w:val="nil"/>
              <w:right w:val="nil"/>
            </w:tcBorders>
            <w:hideMark/>
          </w:tcPr>
          <w:p w14:paraId="5D893FAF"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de datum waarop het fractie lidmaatschap begon</w:t>
            </w:r>
          </w:p>
        </w:tc>
        <w:tc>
          <w:tcPr>
            <w:tcW w:w="500" w:type="pct"/>
            <w:tcBorders>
              <w:top w:val="nil"/>
              <w:left w:val="nil"/>
              <w:bottom w:val="nil"/>
              <w:right w:val="nil"/>
            </w:tcBorders>
            <w:hideMark/>
          </w:tcPr>
          <w:p w14:paraId="755D00D3"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DATUM</w:t>
            </w:r>
          </w:p>
        </w:tc>
        <w:tc>
          <w:tcPr>
            <w:tcW w:w="500" w:type="pct"/>
            <w:tcBorders>
              <w:top w:val="nil"/>
              <w:left w:val="nil"/>
              <w:bottom w:val="nil"/>
              <w:right w:val="nil"/>
            </w:tcBorders>
            <w:hideMark/>
          </w:tcPr>
          <w:p w14:paraId="0BF5A035"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ED6409" w:rsidRPr="00D47E61" w14:paraId="63CACA23" w14:textId="77777777" w:rsidTr="00D37355">
        <w:trPr>
          <w:tblCellSpacing w:w="15" w:type="dxa"/>
        </w:trPr>
        <w:tc>
          <w:tcPr>
            <w:tcW w:w="250" w:type="pct"/>
            <w:tcBorders>
              <w:top w:val="nil"/>
              <w:left w:val="nil"/>
              <w:bottom w:val="nil"/>
              <w:right w:val="nil"/>
            </w:tcBorders>
            <w:hideMark/>
          </w:tcPr>
          <w:p w14:paraId="1D5147BA"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52397B6B"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Datum einde fractie lidmaatschap</w:t>
            </w:r>
          </w:p>
        </w:tc>
        <w:tc>
          <w:tcPr>
            <w:tcW w:w="2500" w:type="pct"/>
            <w:tcBorders>
              <w:top w:val="nil"/>
              <w:left w:val="nil"/>
              <w:bottom w:val="nil"/>
              <w:right w:val="nil"/>
            </w:tcBorders>
            <w:hideMark/>
          </w:tcPr>
          <w:p w14:paraId="02409157" w14:textId="7BA16EFE" w:rsidR="00ED6409" w:rsidRPr="00D47E61" w:rsidRDefault="0049092A" w:rsidP="00D37355">
            <w:pPr>
              <w:spacing w:line="240" w:lineRule="auto"/>
              <w:contextualSpacing w:val="0"/>
              <w:rPr>
                <w:rFonts w:ascii="Times New Roman" w:hAnsi="Times New Roman"/>
                <w:sz w:val="22"/>
                <w:szCs w:val="22"/>
              </w:rPr>
            </w:pPr>
            <w:r w:rsidRPr="00D47E61">
              <w:rPr>
                <w:rFonts w:ascii="Times New Roman" w:hAnsi="Times New Roman"/>
                <w:sz w:val="22"/>
                <w:szCs w:val="22"/>
              </w:rPr>
              <w:t>de datum waarop het fractie lidmaatschap geëindigd is</w:t>
            </w:r>
          </w:p>
        </w:tc>
        <w:tc>
          <w:tcPr>
            <w:tcW w:w="500" w:type="pct"/>
            <w:tcBorders>
              <w:top w:val="nil"/>
              <w:left w:val="nil"/>
              <w:bottom w:val="nil"/>
              <w:right w:val="nil"/>
            </w:tcBorders>
            <w:hideMark/>
          </w:tcPr>
          <w:p w14:paraId="02146571"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DATUM</w:t>
            </w:r>
          </w:p>
        </w:tc>
        <w:tc>
          <w:tcPr>
            <w:tcW w:w="500" w:type="pct"/>
            <w:tcBorders>
              <w:top w:val="nil"/>
              <w:left w:val="nil"/>
              <w:bottom w:val="nil"/>
              <w:right w:val="nil"/>
            </w:tcBorders>
            <w:hideMark/>
          </w:tcPr>
          <w:p w14:paraId="63844152"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bl>
    <w:p w14:paraId="75B993BA" w14:textId="77777777" w:rsidR="00ED6409" w:rsidRPr="00D47E61" w:rsidRDefault="00ED6409" w:rsidP="00ED6409">
      <w:pPr>
        <w:pStyle w:val="Kop2"/>
        <w:rPr>
          <w:rFonts w:ascii="Calibri" w:hAnsi="Calibri"/>
        </w:rPr>
      </w:pPr>
      <w:bookmarkStart w:id="78" w:name="global-global_d16507e18219"/>
      <w:bookmarkStart w:id="79" w:name="_Toc489351709"/>
      <w:bookmarkEnd w:id="78"/>
      <w:r w:rsidRPr="00D47E61">
        <w:rPr>
          <w:rFonts w:ascii="Calibri" w:hAnsi="Calibri"/>
        </w:rPr>
        <w:t>Relatieklasse FRACTIE STEM</w:t>
      </w:r>
      <w:bookmarkEnd w:id="79"/>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ED6409" w:rsidRPr="006255DB" w14:paraId="09C49453" w14:textId="77777777" w:rsidTr="00D37355">
        <w:trPr>
          <w:tblCellSpacing w:w="15" w:type="dxa"/>
        </w:trPr>
        <w:tc>
          <w:tcPr>
            <w:tcW w:w="1489" w:type="pct"/>
            <w:tcBorders>
              <w:top w:val="nil"/>
              <w:left w:val="nil"/>
              <w:bottom w:val="nil"/>
              <w:right w:val="nil"/>
            </w:tcBorders>
            <w:hideMark/>
          </w:tcPr>
          <w:p w14:paraId="6B653FCD"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b/>
                <w:bCs/>
                <w:sz w:val="22"/>
                <w:szCs w:val="22"/>
              </w:rPr>
              <w:t>Naam</w:t>
            </w:r>
          </w:p>
        </w:tc>
        <w:tc>
          <w:tcPr>
            <w:tcW w:w="3475" w:type="pct"/>
            <w:tcBorders>
              <w:top w:val="nil"/>
              <w:left w:val="nil"/>
              <w:bottom w:val="nil"/>
              <w:right w:val="nil"/>
            </w:tcBorders>
            <w:hideMark/>
          </w:tcPr>
          <w:p w14:paraId="264D97C8" w14:textId="77777777" w:rsidR="00ED6409" w:rsidRPr="006255DB"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FRACTIE STEM</w:t>
            </w:r>
          </w:p>
        </w:tc>
      </w:tr>
      <w:tr w:rsidR="00ED6409" w:rsidRPr="006255DB" w14:paraId="38BDF5C0" w14:textId="77777777" w:rsidTr="00D37355">
        <w:trPr>
          <w:tblCellSpacing w:w="15" w:type="dxa"/>
        </w:trPr>
        <w:tc>
          <w:tcPr>
            <w:tcW w:w="1489" w:type="pct"/>
            <w:tcBorders>
              <w:top w:val="nil"/>
              <w:left w:val="nil"/>
              <w:bottom w:val="nil"/>
              <w:right w:val="nil"/>
            </w:tcBorders>
            <w:hideMark/>
          </w:tcPr>
          <w:p w14:paraId="5FF96066"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7CF40703" w14:textId="7B2C037A"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Een FRACTIE</w:t>
            </w:r>
            <w:r w:rsidR="0049092A">
              <w:rPr>
                <w:rFonts w:ascii="Times New Roman" w:hAnsi="Times New Roman"/>
                <w:sz w:val="22"/>
                <w:szCs w:val="22"/>
              </w:rPr>
              <w:t xml:space="preserve"> </w:t>
            </w:r>
            <w:r w:rsidRPr="006255DB">
              <w:rPr>
                <w:rFonts w:ascii="Times New Roman" w:hAnsi="Times New Roman"/>
                <w:sz w:val="22"/>
                <w:szCs w:val="22"/>
              </w:rPr>
              <w:t>STEM is een formele uitdrukking van de keuze die een FRACTIE maakt over een bepaald onderwerp.</w:t>
            </w:r>
          </w:p>
        </w:tc>
      </w:tr>
      <w:tr w:rsidR="00ED6409" w:rsidRPr="006255DB" w14:paraId="3B689D95" w14:textId="77777777" w:rsidTr="00D37355">
        <w:trPr>
          <w:tblCellSpacing w:w="15" w:type="dxa"/>
        </w:trPr>
        <w:tc>
          <w:tcPr>
            <w:tcW w:w="1489" w:type="pct"/>
            <w:tcBorders>
              <w:top w:val="nil"/>
              <w:left w:val="nil"/>
              <w:bottom w:val="nil"/>
              <w:right w:val="nil"/>
            </w:tcBorders>
            <w:hideMark/>
          </w:tcPr>
          <w:p w14:paraId="3628A122"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Relatiesoort</w:t>
            </w:r>
          </w:p>
        </w:tc>
        <w:tc>
          <w:tcPr>
            <w:tcW w:w="3475" w:type="pct"/>
            <w:tcBorders>
              <w:top w:val="nil"/>
              <w:left w:val="nil"/>
              <w:bottom w:val="nil"/>
              <w:right w:val="nil"/>
            </w:tcBorders>
            <w:hideMark/>
          </w:tcPr>
          <w:p w14:paraId="4FBA5C02"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FRACTIE neemt deel aan STEMMING</w:t>
            </w:r>
          </w:p>
        </w:tc>
      </w:tr>
    </w:tbl>
    <w:p w14:paraId="37722356"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ED6409" w:rsidRPr="006255DB" w14:paraId="300E6E3D" w14:textId="77777777" w:rsidTr="00D37355">
        <w:trPr>
          <w:tblCellSpacing w:w="15" w:type="dxa"/>
        </w:trPr>
        <w:tc>
          <w:tcPr>
            <w:tcW w:w="1500" w:type="pct"/>
            <w:tcBorders>
              <w:top w:val="nil"/>
              <w:left w:val="nil"/>
              <w:bottom w:val="nil"/>
              <w:right w:val="nil"/>
            </w:tcBorders>
            <w:hideMark/>
          </w:tcPr>
          <w:p w14:paraId="30C27BA6"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34A7F952"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ED6409" w:rsidRPr="006255DB" w14:paraId="2D3B2737" w14:textId="77777777" w:rsidTr="00D37355">
        <w:trPr>
          <w:tblCellSpacing w:w="15" w:type="dxa"/>
        </w:trPr>
        <w:tc>
          <w:tcPr>
            <w:tcW w:w="0" w:type="auto"/>
            <w:tcBorders>
              <w:top w:val="nil"/>
              <w:left w:val="nil"/>
              <w:bottom w:val="nil"/>
              <w:right w:val="nil"/>
            </w:tcBorders>
            <w:hideMark/>
          </w:tcPr>
          <w:p w14:paraId="2B148C7E" w14:textId="77777777" w:rsidR="00ED6409" w:rsidRPr="006255DB" w:rsidRDefault="00ED6409" w:rsidP="00D37355">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4E5E7F1C"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1A3F3E00"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073A3DE6"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6065675C"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ED6409" w:rsidRPr="006255DB" w14:paraId="78FAD038" w14:textId="77777777" w:rsidTr="00D37355">
        <w:trPr>
          <w:tblCellSpacing w:w="15" w:type="dxa"/>
        </w:trPr>
        <w:tc>
          <w:tcPr>
            <w:tcW w:w="250" w:type="pct"/>
            <w:tcBorders>
              <w:top w:val="nil"/>
              <w:left w:val="nil"/>
              <w:bottom w:val="nil"/>
              <w:right w:val="nil"/>
            </w:tcBorders>
            <w:hideMark/>
          </w:tcPr>
          <w:p w14:paraId="515C26F2"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574EF412"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Keuze</w:t>
            </w:r>
          </w:p>
        </w:tc>
        <w:tc>
          <w:tcPr>
            <w:tcW w:w="2500" w:type="pct"/>
            <w:tcBorders>
              <w:top w:val="nil"/>
              <w:left w:val="nil"/>
              <w:bottom w:val="nil"/>
              <w:right w:val="nil"/>
            </w:tcBorders>
            <w:hideMark/>
          </w:tcPr>
          <w:p w14:paraId="0AF62E6F"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de uitgebrachte stem van de fractie</w:t>
            </w:r>
          </w:p>
        </w:tc>
        <w:tc>
          <w:tcPr>
            <w:tcW w:w="500" w:type="pct"/>
            <w:tcBorders>
              <w:top w:val="nil"/>
              <w:left w:val="nil"/>
              <w:bottom w:val="nil"/>
              <w:right w:val="nil"/>
            </w:tcBorders>
            <w:hideMark/>
          </w:tcPr>
          <w:p w14:paraId="21600E46" w14:textId="77777777" w:rsidR="00ED6409" w:rsidRPr="0049092A" w:rsidRDefault="00ED6409" w:rsidP="00D37355">
            <w:pPr>
              <w:spacing w:line="240" w:lineRule="auto"/>
              <w:contextualSpacing w:val="0"/>
              <w:rPr>
                <w:rFonts w:ascii="Times New Roman" w:hAnsi="Times New Roman"/>
                <w:sz w:val="22"/>
                <w:szCs w:val="22"/>
              </w:rPr>
            </w:pPr>
            <w:r w:rsidRPr="0049092A">
              <w:rPr>
                <w:rFonts w:ascii="Times New Roman" w:hAnsi="Times New Roman"/>
                <w:sz w:val="22"/>
                <w:szCs w:val="22"/>
              </w:rPr>
              <w:t>stemKeuze</w:t>
            </w:r>
          </w:p>
        </w:tc>
        <w:tc>
          <w:tcPr>
            <w:tcW w:w="500" w:type="pct"/>
            <w:tcBorders>
              <w:top w:val="nil"/>
              <w:left w:val="nil"/>
              <w:bottom w:val="nil"/>
              <w:right w:val="nil"/>
            </w:tcBorders>
            <w:hideMark/>
          </w:tcPr>
          <w:p w14:paraId="7D1064E0"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1</w:t>
            </w:r>
          </w:p>
        </w:tc>
      </w:tr>
    </w:tbl>
    <w:p w14:paraId="4912F572" w14:textId="77777777" w:rsidR="00ED6409" w:rsidRPr="00D47E61" w:rsidRDefault="00ED6409" w:rsidP="00ED6409">
      <w:pPr>
        <w:pStyle w:val="Kop2"/>
        <w:rPr>
          <w:rFonts w:ascii="Calibri" w:hAnsi="Calibri"/>
        </w:rPr>
      </w:pPr>
      <w:bookmarkStart w:id="80" w:name="global-global_d16507e18393"/>
      <w:bookmarkStart w:id="81" w:name="_Toc489351710"/>
      <w:bookmarkEnd w:id="80"/>
      <w:r w:rsidRPr="00D47E61">
        <w:rPr>
          <w:rFonts w:ascii="Calibri" w:hAnsi="Calibri"/>
        </w:rPr>
        <w:lastRenderedPageBreak/>
        <w:t>Relatieklasse GREMIUM LIDMAATSCHAP</w:t>
      </w:r>
      <w:bookmarkEnd w:id="81"/>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ED6409" w:rsidRPr="00D47E61" w14:paraId="47D78ECF" w14:textId="77777777" w:rsidTr="00D37355">
        <w:trPr>
          <w:tblCellSpacing w:w="15" w:type="dxa"/>
        </w:trPr>
        <w:tc>
          <w:tcPr>
            <w:tcW w:w="1489" w:type="pct"/>
            <w:tcBorders>
              <w:top w:val="nil"/>
              <w:left w:val="nil"/>
              <w:bottom w:val="nil"/>
              <w:right w:val="nil"/>
            </w:tcBorders>
            <w:hideMark/>
          </w:tcPr>
          <w:p w14:paraId="775EEF0D"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b/>
                <w:bCs/>
                <w:sz w:val="22"/>
                <w:szCs w:val="22"/>
              </w:rPr>
              <w:t>Naam</w:t>
            </w:r>
          </w:p>
        </w:tc>
        <w:tc>
          <w:tcPr>
            <w:tcW w:w="3475" w:type="pct"/>
            <w:tcBorders>
              <w:top w:val="nil"/>
              <w:left w:val="nil"/>
              <w:bottom w:val="nil"/>
              <w:right w:val="nil"/>
            </w:tcBorders>
            <w:hideMark/>
          </w:tcPr>
          <w:p w14:paraId="1005C15C"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GREMIUM LIDMAATSCHAP</w:t>
            </w:r>
          </w:p>
        </w:tc>
      </w:tr>
      <w:tr w:rsidR="00ED6409" w:rsidRPr="00D47E61" w14:paraId="716AD8FE" w14:textId="77777777" w:rsidTr="00D37355">
        <w:trPr>
          <w:tblCellSpacing w:w="15" w:type="dxa"/>
        </w:trPr>
        <w:tc>
          <w:tcPr>
            <w:tcW w:w="1489" w:type="pct"/>
            <w:tcBorders>
              <w:top w:val="nil"/>
              <w:left w:val="nil"/>
              <w:bottom w:val="nil"/>
              <w:right w:val="nil"/>
            </w:tcBorders>
            <w:hideMark/>
          </w:tcPr>
          <w:p w14:paraId="7107FADB"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b/>
                <w:bCs/>
                <w:sz w:val="22"/>
                <w:szCs w:val="22"/>
              </w:rPr>
              <w:t>Definitie</w:t>
            </w:r>
          </w:p>
        </w:tc>
        <w:tc>
          <w:tcPr>
            <w:tcW w:w="3475" w:type="pct"/>
            <w:tcBorders>
              <w:top w:val="nil"/>
              <w:left w:val="nil"/>
              <w:bottom w:val="nil"/>
              <w:right w:val="nil"/>
            </w:tcBorders>
            <w:hideMark/>
          </w:tcPr>
          <w:p w14:paraId="5A2FA8C8"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geeft aan wanneer een VERGADERDEELNEMER lid is van een GREMIUM</w:t>
            </w:r>
          </w:p>
        </w:tc>
      </w:tr>
      <w:tr w:rsidR="00ED6409" w:rsidRPr="00D47E61" w14:paraId="41F53711" w14:textId="77777777" w:rsidTr="00D37355">
        <w:trPr>
          <w:tblCellSpacing w:w="15" w:type="dxa"/>
        </w:trPr>
        <w:tc>
          <w:tcPr>
            <w:tcW w:w="1489" w:type="pct"/>
            <w:tcBorders>
              <w:top w:val="nil"/>
              <w:left w:val="nil"/>
              <w:bottom w:val="nil"/>
              <w:right w:val="nil"/>
            </w:tcBorders>
            <w:hideMark/>
          </w:tcPr>
          <w:p w14:paraId="6B344E3F"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b/>
                <w:bCs/>
                <w:sz w:val="22"/>
                <w:szCs w:val="22"/>
              </w:rPr>
              <w:t>Relatiesoort</w:t>
            </w:r>
          </w:p>
        </w:tc>
        <w:tc>
          <w:tcPr>
            <w:tcW w:w="3475" w:type="pct"/>
            <w:tcBorders>
              <w:top w:val="nil"/>
              <w:left w:val="nil"/>
              <w:bottom w:val="nil"/>
              <w:right w:val="nil"/>
            </w:tcBorders>
            <w:hideMark/>
          </w:tcPr>
          <w:p w14:paraId="50AAC285"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VERGADERDEELNEMER heeft zitting in GREMIUM</w:t>
            </w:r>
          </w:p>
        </w:tc>
      </w:tr>
    </w:tbl>
    <w:p w14:paraId="774E5D57" w14:textId="77777777" w:rsidR="00ED6409" w:rsidRPr="00D47E61"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ED6409" w:rsidRPr="00D47E61" w14:paraId="3A806873" w14:textId="77777777" w:rsidTr="00D37355">
        <w:trPr>
          <w:tblCellSpacing w:w="15" w:type="dxa"/>
        </w:trPr>
        <w:tc>
          <w:tcPr>
            <w:tcW w:w="1500" w:type="pct"/>
            <w:tcBorders>
              <w:top w:val="nil"/>
              <w:left w:val="nil"/>
              <w:bottom w:val="nil"/>
              <w:right w:val="nil"/>
            </w:tcBorders>
            <w:hideMark/>
          </w:tcPr>
          <w:p w14:paraId="145FCE77"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b/>
                <w:bCs/>
                <w:sz w:val="22"/>
                <w:szCs w:val="22"/>
              </w:rPr>
              <w:t>Overzicht attributen</w:t>
            </w:r>
          </w:p>
        </w:tc>
      </w:tr>
    </w:tbl>
    <w:p w14:paraId="6B33C69C" w14:textId="77777777" w:rsidR="00ED6409" w:rsidRPr="00D47E61"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ED6409" w:rsidRPr="00D47E61" w14:paraId="1C554869" w14:textId="77777777" w:rsidTr="00D37355">
        <w:trPr>
          <w:tblCellSpacing w:w="15" w:type="dxa"/>
        </w:trPr>
        <w:tc>
          <w:tcPr>
            <w:tcW w:w="0" w:type="auto"/>
            <w:tcBorders>
              <w:top w:val="nil"/>
              <w:left w:val="nil"/>
              <w:bottom w:val="nil"/>
              <w:right w:val="nil"/>
            </w:tcBorders>
            <w:hideMark/>
          </w:tcPr>
          <w:p w14:paraId="3C574FC6" w14:textId="77777777" w:rsidR="00ED6409" w:rsidRPr="00D47E61" w:rsidRDefault="00ED6409" w:rsidP="00D37355">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7C9C3791"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Attribuutnaam</w:t>
            </w:r>
          </w:p>
        </w:tc>
        <w:tc>
          <w:tcPr>
            <w:tcW w:w="0" w:type="auto"/>
            <w:tcBorders>
              <w:top w:val="nil"/>
              <w:left w:val="nil"/>
              <w:bottom w:val="nil"/>
              <w:right w:val="nil"/>
            </w:tcBorders>
            <w:hideMark/>
          </w:tcPr>
          <w:p w14:paraId="100CB150"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Definitie</w:t>
            </w:r>
          </w:p>
        </w:tc>
        <w:tc>
          <w:tcPr>
            <w:tcW w:w="0" w:type="auto"/>
            <w:tcBorders>
              <w:top w:val="nil"/>
              <w:left w:val="nil"/>
              <w:bottom w:val="nil"/>
              <w:right w:val="nil"/>
            </w:tcBorders>
            <w:hideMark/>
          </w:tcPr>
          <w:p w14:paraId="51FAF273"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Formaat</w:t>
            </w:r>
          </w:p>
        </w:tc>
        <w:tc>
          <w:tcPr>
            <w:tcW w:w="0" w:type="auto"/>
            <w:tcBorders>
              <w:top w:val="nil"/>
              <w:left w:val="nil"/>
              <w:bottom w:val="nil"/>
              <w:right w:val="nil"/>
            </w:tcBorders>
            <w:hideMark/>
          </w:tcPr>
          <w:p w14:paraId="2333FBF2"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Card</w:t>
            </w:r>
          </w:p>
        </w:tc>
      </w:tr>
      <w:tr w:rsidR="00ED6409" w:rsidRPr="00D47E61" w14:paraId="0815CE23" w14:textId="77777777" w:rsidTr="00D37355">
        <w:trPr>
          <w:tblCellSpacing w:w="15" w:type="dxa"/>
        </w:trPr>
        <w:tc>
          <w:tcPr>
            <w:tcW w:w="250" w:type="pct"/>
            <w:tcBorders>
              <w:top w:val="nil"/>
              <w:left w:val="nil"/>
              <w:bottom w:val="nil"/>
              <w:right w:val="nil"/>
            </w:tcBorders>
            <w:hideMark/>
          </w:tcPr>
          <w:p w14:paraId="0EC7A14A"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1B834FC1"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Datum begin gremium lidmaatschap</w:t>
            </w:r>
          </w:p>
        </w:tc>
        <w:tc>
          <w:tcPr>
            <w:tcW w:w="2500" w:type="pct"/>
            <w:tcBorders>
              <w:top w:val="nil"/>
              <w:left w:val="nil"/>
              <w:bottom w:val="nil"/>
              <w:right w:val="nil"/>
            </w:tcBorders>
            <w:hideMark/>
          </w:tcPr>
          <w:p w14:paraId="1797579D"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de datum waarop het gremium lidmaatschap begon</w:t>
            </w:r>
          </w:p>
        </w:tc>
        <w:tc>
          <w:tcPr>
            <w:tcW w:w="500" w:type="pct"/>
            <w:tcBorders>
              <w:top w:val="nil"/>
              <w:left w:val="nil"/>
              <w:bottom w:val="nil"/>
              <w:right w:val="nil"/>
            </w:tcBorders>
            <w:hideMark/>
          </w:tcPr>
          <w:p w14:paraId="2408D3DD"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DATUM</w:t>
            </w:r>
          </w:p>
        </w:tc>
        <w:tc>
          <w:tcPr>
            <w:tcW w:w="500" w:type="pct"/>
            <w:tcBorders>
              <w:top w:val="nil"/>
              <w:left w:val="nil"/>
              <w:bottom w:val="nil"/>
              <w:right w:val="nil"/>
            </w:tcBorders>
            <w:hideMark/>
          </w:tcPr>
          <w:p w14:paraId="01B4971C"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r w:rsidR="00ED6409" w:rsidRPr="00D47E61" w14:paraId="2C20618B" w14:textId="77777777" w:rsidTr="00D37355">
        <w:trPr>
          <w:tblCellSpacing w:w="15" w:type="dxa"/>
        </w:trPr>
        <w:tc>
          <w:tcPr>
            <w:tcW w:w="250" w:type="pct"/>
            <w:tcBorders>
              <w:top w:val="nil"/>
              <w:left w:val="nil"/>
              <w:bottom w:val="nil"/>
              <w:right w:val="nil"/>
            </w:tcBorders>
            <w:hideMark/>
          </w:tcPr>
          <w:p w14:paraId="4791DAB3"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 </w:t>
            </w:r>
          </w:p>
        </w:tc>
        <w:tc>
          <w:tcPr>
            <w:tcW w:w="1250" w:type="pct"/>
            <w:tcBorders>
              <w:top w:val="nil"/>
              <w:left w:val="nil"/>
              <w:bottom w:val="nil"/>
              <w:right w:val="nil"/>
            </w:tcBorders>
            <w:hideMark/>
          </w:tcPr>
          <w:p w14:paraId="417FE886"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Datum einde gremium lidmaatschap</w:t>
            </w:r>
          </w:p>
        </w:tc>
        <w:tc>
          <w:tcPr>
            <w:tcW w:w="2500" w:type="pct"/>
            <w:tcBorders>
              <w:top w:val="nil"/>
              <w:left w:val="nil"/>
              <w:bottom w:val="nil"/>
              <w:right w:val="nil"/>
            </w:tcBorders>
            <w:hideMark/>
          </w:tcPr>
          <w:p w14:paraId="63082FA0" w14:textId="4ED7EF18" w:rsidR="00ED6409" w:rsidRPr="00D47E61" w:rsidRDefault="0049092A" w:rsidP="00D37355">
            <w:pPr>
              <w:spacing w:line="240" w:lineRule="auto"/>
              <w:contextualSpacing w:val="0"/>
              <w:rPr>
                <w:rFonts w:ascii="Times New Roman" w:hAnsi="Times New Roman"/>
                <w:sz w:val="22"/>
                <w:szCs w:val="22"/>
              </w:rPr>
            </w:pPr>
            <w:r w:rsidRPr="00D47E61">
              <w:rPr>
                <w:rFonts w:ascii="Times New Roman" w:hAnsi="Times New Roman"/>
                <w:sz w:val="22"/>
                <w:szCs w:val="22"/>
              </w:rPr>
              <w:t>de datum waarop het gremium lidmaatschap geëindigd is</w:t>
            </w:r>
          </w:p>
        </w:tc>
        <w:tc>
          <w:tcPr>
            <w:tcW w:w="500" w:type="pct"/>
            <w:tcBorders>
              <w:top w:val="nil"/>
              <w:left w:val="nil"/>
              <w:bottom w:val="nil"/>
              <w:right w:val="nil"/>
            </w:tcBorders>
            <w:hideMark/>
          </w:tcPr>
          <w:p w14:paraId="4C17E9E3"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DATUM</w:t>
            </w:r>
          </w:p>
        </w:tc>
        <w:tc>
          <w:tcPr>
            <w:tcW w:w="500" w:type="pct"/>
            <w:tcBorders>
              <w:top w:val="nil"/>
              <w:left w:val="nil"/>
              <w:bottom w:val="nil"/>
              <w:right w:val="nil"/>
            </w:tcBorders>
            <w:hideMark/>
          </w:tcPr>
          <w:p w14:paraId="4C747E5C"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0 .. 1</w:t>
            </w:r>
          </w:p>
        </w:tc>
      </w:tr>
    </w:tbl>
    <w:p w14:paraId="714AEE54" w14:textId="77777777" w:rsidR="00ED6409" w:rsidRPr="00D47E61" w:rsidRDefault="00ED6409" w:rsidP="00ED6409">
      <w:pPr>
        <w:pStyle w:val="Kop2"/>
        <w:rPr>
          <w:rFonts w:ascii="Calibri" w:hAnsi="Calibri"/>
        </w:rPr>
      </w:pPr>
      <w:bookmarkStart w:id="82" w:name="global-global_d16507e18742"/>
      <w:bookmarkStart w:id="83" w:name="_Toc489351711"/>
      <w:bookmarkEnd w:id="82"/>
      <w:r w:rsidRPr="00D47E61">
        <w:rPr>
          <w:rFonts w:ascii="Calibri" w:hAnsi="Calibri"/>
        </w:rPr>
        <w:t>Relatieklasse STEM</w:t>
      </w:r>
      <w:bookmarkEnd w:id="83"/>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ED6409" w:rsidRPr="00D47E61" w14:paraId="18534C22" w14:textId="77777777" w:rsidTr="00D37355">
        <w:trPr>
          <w:tblCellSpacing w:w="15" w:type="dxa"/>
        </w:trPr>
        <w:tc>
          <w:tcPr>
            <w:tcW w:w="1489" w:type="pct"/>
            <w:tcBorders>
              <w:top w:val="nil"/>
              <w:left w:val="nil"/>
              <w:bottom w:val="nil"/>
              <w:right w:val="nil"/>
            </w:tcBorders>
            <w:hideMark/>
          </w:tcPr>
          <w:p w14:paraId="62A60EBD"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b/>
                <w:bCs/>
                <w:sz w:val="22"/>
                <w:szCs w:val="22"/>
              </w:rPr>
              <w:t>Naam</w:t>
            </w:r>
          </w:p>
        </w:tc>
        <w:tc>
          <w:tcPr>
            <w:tcW w:w="3475" w:type="pct"/>
            <w:tcBorders>
              <w:top w:val="nil"/>
              <w:left w:val="nil"/>
              <w:bottom w:val="nil"/>
              <w:right w:val="nil"/>
            </w:tcBorders>
            <w:hideMark/>
          </w:tcPr>
          <w:p w14:paraId="17905D2D"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STEM</w:t>
            </w:r>
          </w:p>
        </w:tc>
      </w:tr>
      <w:tr w:rsidR="00ED6409" w:rsidRPr="00D47E61" w14:paraId="6F179A9A" w14:textId="77777777" w:rsidTr="00D37355">
        <w:trPr>
          <w:tblCellSpacing w:w="15" w:type="dxa"/>
        </w:trPr>
        <w:tc>
          <w:tcPr>
            <w:tcW w:w="1489" w:type="pct"/>
            <w:tcBorders>
              <w:top w:val="nil"/>
              <w:left w:val="nil"/>
              <w:bottom w:val="nil"/>
              <w:right w:val="nil"/>
            </w:tcBorders>
            <w:hideMark/>
          </w:tcPr>
          <w:p w14:paraId="7FF49032"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b/>
                <w:bCs/>
                <w:sz w:val="22"/>
                <w:szCs w:val="22"/>
              </w:rPr>
              <w:t>Definitie</w:t>
            </w:r>
          </w:p>
        </w:tc>
        <w:tc>
          <w:tcPr>
            <w:tcW w:w="3475" w:type="pct"/>
            <w:tcBorders>
              <w:top w:val="nil"/>
              <w:left w:val="nil"/>
              <w:bottom w:val="nil"/>
              <w:right w:val="nil"/>
            </w:tcBorders>
            <w:hideMark/>
          </w:tcPr>
          <w:p w14:paraId="644CBDBB" w14:textId="5A94598D" w:rsidR="00ED6409" w:rsidRPr="00D47E61" w:rsidRDefault="0049092A" w:rsidP="0049092A">
            <w:pPr>
              <w:spacing w:line="240" w:lineRule="auto"/>
              <w:contextualSpacing w:val="0"/>
              <w:rPr>
                <w:rFonts w:ascii="Times New Roman" w:hAnsi="Times New Roman"/>
                <w:sz w:val="22"/>
                <w:szCs w:val="22"/>
              </w:rPr>
            </w:pPr>
            <w:r w:rsidRPr="00D47E61">
              <w:rPr>
                <w:rFonts w:ascii="Times New Roman" w:hAnsi="Times New Roman"/>
                <w:sz w:val="22"/>
                <w:szCs w:val="22"/>
              </w:rPr>
              <w:t>Een STEM is een formele uitdrukking van een keuze die een raadslid maakt over een bepaald onderwerp.</w:t>
            </w:r>
          </w:p>
        </w:tc>
      </w:tr>
      <w:tr w:rsidR="00ED6409" w:rsidRPr="006255DB" w14:paraId="4117CF6F" w14:textId="77777777" w:rsidTr="00D37355">
        <w:trPr>
          <w:tblCellSpacing w:w="15" w:type="dxa"/>
        </w:trPr>
        <w:tc>
          <w:tcPr>
            <w:tcW w:w="1489" w:type="pct"/>
            <w:tcBorders>
              <w:top w:val="nil"/>
              <w:left w:val="nil"/>
              <w:bottom w:val="nil"/>
              <w:right w:val="nil"/>
            </w:tcBorders>
            <w:hideMark/>
          </w:tcPr>
          <w:p w14:paraId="7ED6CE70"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b/>
                <w:bCs/>
                <w:sz w:val="22"/>
                <w:szCs w:val="22"/>
              </w:rPr>
              <w:t>Relatiesoort</w:t>
            </w:r>
          </w:p>
        </w:tc>
        <w:tc>
          <w:tcPr>
            <w:tcW w:w="3475" w:type="pct"/>
            <w:tcBorders>
              <w:top w:val="nil"/>
              <w:left w:val="nil"/>
              <w:bottom w:val="nil"/>
              <w:right w:val="nil"/>
            </w:tcBorders>
            <w:hideMark/>
          </w:tcPr>
          <w:p w14:paraId="11BAA9FB" w14:textId="77777777" w:rsidR="00ED6409" w:rsidRPr="006255DB"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AANWEZIGHEID VERGADERDEELNEMER neemt deel aan STEMMING</w:t>
            </w:r>
          </w:p>
        </w:tc>
      </w:tr>
    </w:tbl>
    <w:p w14:paraId="497DB994"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ED6409" w:rsidRPr="006255DB" w14:paraId="366695A7" w14:textId="77777777" w:rsidTr="00D37355">
        <w:trPr>
          <w:tblCellSpacing w:w="15" w:type="dxa"/>
        </w:trPr>
        <w:tc>
          <w:tcPr>
            <w:tcW w:w="1500" w:type="pct"/>
            <w:tcBorders>
              <w:top w:val="nil"/>
              <w:left w:val="nil"/>
              <w:bottom w:val="nil"/>
              <w:right w:val="nil"/>
            </w:tcBorders>
            <w:hideMark/>
          </w:tcPr>
          <w:p w14:paraId="77453DF3"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1888039C"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ED6409" w:rsidRPr="006255DB" w14:paraId="6923D243" w14:textId="77777777" w:rsidTr="00D37355">
        <w:trPr>
          <w:tblCellSpacing w:w="15" w:type="dxa"/>
        </w:trPr>
        <w:tc>
          <w:tcPr>
            <w:tcW w:w="0" w:type="auto"/>
            <w:tcBorders>
              <w:top w:val="nil"/>
              <w:left w:val="nil"/>
              <w:bottom w:val="nil"/>
              <w:right w:val="nil"/>
            </w:tcBorders>
            <w:hideMark/>
          </w:tcPr>
          <w:p w14:paraId="34FF2647" w14:textId="77777777" w:rsidR="00ED6409" w:rsidRPr="006255DB" w:rsidRDefault="00ED6409" w:rsidP="00D37355">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3B6C4AE2"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448198D1"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3AD0662A"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67EC23BC"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ED6409" w:rsidRPr="006255DB" w14:paraId="360A7C18" w14:textId="77777777" w:rsidTr="00D37355">
        <w:trPr>
          <w:tblCellSpacing w:w="15" w:type="dxa"/>
        </w:trPr>
        <w:tc>
          <w:tcPr>
            <w:tcW w:w="250" w:type="pct"/>
            <w:tcBorders>
              <w:top w:val="nil"/>
              <w:left w:val="nil"/>
              <w:bottom w:val="nil"/>
              <w:right w:val="nil"/>
            </w:tcBorders>
            <w:hideMark/>
          </w:tcPr>
          <w:p w14:paraId="1E4654EB"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 </w:t>
            </w:r>
          </w:p>
        </w:tc>
        <w:tc>
          <w:tcPr>
            <w:tcW w:w="1250" w:type="pct"/>
            <w:tcBorders>
              <w:top w:val="nil"/>
              <w:left w:val="nil"/>
              <w:bottom w:val="nil"/>
              <w:right w:val="nil"/>
            </w:tcBorders>
            <w:hideMark/>
          </w:tcPr>
          <w:p w14:paraId="0B348986"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Keuze</w:t>
            </w:r>
          </w:p>
        </w:tc>
        <w:tc>
          <w:tcPr>
            <w:tcW w:w="2500" w:type="pct"/>
            <w:tcBorders>
              <w:top w:val="nil"/>
              <w:left w:val="nil"/>
              <w:bottom w:val="nil"/>
              <w:right w:val="nil"/>
            </w:tcBorders>
            <w:hideMark/>
          </w:tcPr>
          <w:p w14:paraId="798C9E76"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De uitgebrachte keuze van een STEM</w:t>
            </w:r>
          </w:p>
        </w:tc>
        <w:tc>
          <w:tcPr>
            <w:tcW w:w="500" w:type="pct"/>
            <w:tcBorders>
              <w:top w:val="nil"/>
              <w:left w:val="nil"/>
              <w:bottom w:val="nil"/>
              <w:right w:val="nil"/>
            </w:tcBorders>
            <w:hideMark/>
          </w:tcPr>
          <w:p w14:paraId="22A80B55" w14:textId="77777777" w:rsidR="00ED6409" w:rsidRPr="0049092A" w:rsidRDefault="00ED6409" w:rsidP="00D37355">
            <w:pPr>
              <w:spacing w:line="240" w:lineRule="auto"/>
              <w:contextualSpacing w:val="0"/>
              <w:rPr>
                <w:rFonts w:ascii="Times New Roman" w:hAnsi="Times New Roman"/>
                <w:sz w:val="22"/>
                <w:szCs w:val="22"/>
              </w:rPr>
            </w:pPr>
            <w:r w:rsidRPr="0049092A">
              <w:rPr>
                <w:rFonts w:ascii="Times New Roman" w:hAnsi="Times New Roman"/>
                <w:sz w:val="22"/>
                <w:szCs w:val="22"/>
              </w:rPr>
              <w:t>stemKeuze</w:t>
            </w:r>
          </w:p>
        </w:tc>
        <w:tc>
          <w:tcPr>
            <w:tcW w:w="500" w:type="pct"/>
            <w:tcBorders>
              <w:top w:val="nil"/>
              <w:left w:val="nil"/>
              <w:bottom w:val="nil"/>
              <w:right w:val="nil"/>
            </w:tcBorders>
            <w:hideMark/>
          </w:tcPr>
          <w:p w14:paraId="23C7761A"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0 .. 1</w:t>
            </w:r>
          </w:p>
        </w:tc>
      </w:tr>
    </w:tbl>
    <w:p w14:paraId="4B47647B" w14:textId="77777777" w:rsidR="00ED6409" w:rsidRDefault="00ED6409" w:rsidP="00ED6409">
      <w:pPr>
        <w:pStyle w:val="paragraaf"/>
      </w:pPr>
    </w:p>
    <w:p w14:paraId="0CE6B2A1" w14:textId="77777777" w:rsidR="00ED6409" w:rsidRDefault="00ED6409" w:rsidP="00ED6409">
      <w:pPr>
        <w:rPr>
          <w:lang w:eastAsia="en-US"/>
        </w:rPr>
      </w:pPr>
    </w:p>
    <w:p w14:paraId="095F8C34" w14:textId="77777777" w:rsidR="00ED6409" w:rsidRPr="00ED6409" w:rsidRDefault="00ED6409" w:rsidP="00ED6409">
      <w:pPr>
        <w:rPr>
          <w:lang w:eastAsia="en-US"/>
        </w:rPr>
      </w:pPr>
    </w:p>
    <w:p w14:paraId="319265D5" w14:textId="77777777" w:rsidR="007F4E63" w:rsidRPr="001C1C41" w:rsidRDefault="007F4E63" w:rsidP="007F4E63">
      <w:pPr>
        <w:pStyle w:val="Kop1"/>
      </w:pPr>
      <w:bookmarkStart w:id="84" w:name="_Toc484622446"/>
      <w:bookmarkStart w:id="85" w:name="_Toc489351712"/>
      <w:r>
        <w:lastRenderedPageBreak/>
        <w:t>Referentielijsten</w:t>
      </w:r>
      <w:bookmarkEnd w:id="84"/>
      <w:bookmarkEnd w:id="85"/>
    </w:p>
    <w:p w14:paraId="58596608" w14:textId="77777777" w:rsidR="00ED6409" w:rsidRPr="00ED6409" w:rsidRDefault="00ED6409" w:rsidP="00ED6409">
      <w:pPr>
        <w:pStyle w:val="Kop2"/>
        <w:rPr>
          <w:rFonts w:ascii="Calibri" w:hAnsi="Calibri"/>
        </w:rPr>
      </w:pPr>
      <w:bookmarkStart w:id="86" w:name="BKM_215E7A0C_1F34_4C19_8621_113A62DC49B5"/>
      <w:bookmarkStart w:id="87" w:name="REFERENTIELIJSTEN"/>
      <w:bookmarkStart w:id="88" w:name="BKM_A7D7B3C2_8E9D_45B6_B7AB_D43E42634604"/>
      <w:bookmarkStart w:id="89" w:name="_Toc489351713"/>
      <w:r w:rsidRPr="00ED6409">
        <w:rPr>
          <w:rFonts w:ascii="Calibri" w:hAnsi="Calibri"/>
        </w:rPr>
        <w:t>Referentielijst POLITIEKE PARTIJ</w:t>
      </w:r>
      <w:bookmarkEnd w:id="89"/>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3791"/>
        <w:gridCol w:w="8785"/>
      </w:tblGrid>
      <w:tr w:rsidR="00ED6409" w:rsidRPr="006255DB" w14:paraId="3C0C9EF9" w14:textId="77777777" w:rsidTr="00D37355">
        <w:trPr>
          <w:tblCellSpacing w:w="15" w:type="dxa"/>
        </w:trPr>
        <w:tc>
          <w:tcPr>
            <w:tcW w:w="1489" w:type="pct"/>
            <w:tcBorders>
              <w:top w:val="nil"/>
              <w:left w:val="nil"/>
              <w:bottom w:val="nil"/>
              <w:right w:val="nil"/>
            </w:tcBorders>
            <w:hideMark/>
          </w:tcPr>
          <w:p w14:paraId="78AC2FF2"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Naam</w:t>
            </w:r>
          </w:p>
        </w:tc>
        <w:tc>
          <w:tcPr>
            <w:tcW w:w="3475" w:type="pct"/>
            <w:tcBorders>
              <w:top w:val="nil"/>
              <w:left w:val="nil"/>
              <w:bottom w:val="nil"/>
              <w:right w:val="nil"/>
            </w:tcBorders>
            <w:hideMark/>
          </w:tcPr>
          <w:p w14:paraId="00B85E77"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POLITIEKE PARTIJ</w:t>
            </w:r>
          </w:p>
        </w:tc>
      </w:tr>
      <w:tr w:rsidR="00ED6409" w:rsidRPr="006255DB" w14:paraId="33370EC5" w14:textId="77777777" w:rsidTr="00D37355">
        <w:trPr>
          <w:tblCellSpacing w:w="15" w:type="dxa"/>
        </w:trPr>
        <w:tc>
          <w:tcPr>
            <w:tcW w:w="1489" w:type="pct"/>
            <w:tcBorders>
              <w:top w:val="nil"/>
              <w:left w:val="nil"/>
              <w:bottom w:val="nil"/>
              <w:right w:val="nil"/>
            </w:tcBorders>
            <w:hideMark/>
          </w:tcPr>
          <w:p w14:paraId="4B3B8296"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Herkomst</w:t>
            </w:r>
          </w:p>
        </w:tc>
        <w:tc>
          <w:tcPr>
            <w:tcW w:w="3475" w:type="pct"/>
            <w:tcBorders>
              <w:top w:val="nil"/>
              <w:left w:val="nil"/>
              <w:bottom w:val="nil"/>
              <w:right w:val="nil"/>
            </w:tcBorders>
            <w:hideMark/>
          </w:tcPr>
          <w:p w14:paraId="450D8869" w14:textId="50C54A3A" w:rsidR="00ED6409" w:rsidRPr="006255DB" w:rsidRDefault="0049092A" w:rsidP="00D37355">
            <w:pPr>
              <w:spacing w:line="240" w:lineRule="auto"/>
              <w:contextualSpacing w:val="0"/>
              <w:rPr>
                <w:rFonts w:ascii="Times New Roman" w:hAnsi="Times New Roman"/>
                <w:sz w:val="22"/>
                <w:szCs w:val="22"/>
              </w:rPr>
            </w:pPr>
            <w:r>
              <w:rPr>
                <w:rFonts w:ascii="Times New Roman" w:hAnsi="Times New Roman"/>
                <w:sz w:val="22"/>
                <w:szCs w:val="22"/>
              </w:rPr>
              <w:t>ORI</w:t>
            </w:r>
          </w:p>
        </w:tc>
      </w:tr>
      <w:tr w:rsidR="00ED6409" w:rsidRPr="006255DB" w14:paraId="56273EF1" w14:textId="77777777" w:rsidTr="00D37355">
        <w:trPr>
          <w:tblCellSpacing w:w="15" w:type="dxa"/>
        </w:trPr>
        <w:tc>
          <w:tcPr>
            <w:tcW w:w="1489" w:type="pct"/>
            <w:tcBorders>
              <w:top w:val="nil"/>
              <w:left w:val="nil"/>
              <w:bottom w:val="nil"/>
              <w:right w:val="nil"/>
            </w:tcBorders>
            <w:hideMark/>
          </w:tcPr>
          <w:p w14:paraId="623E613F"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Definitie</w:t>
            </w:r>
          </w:p>
        </w:tc>
        <w:tc>
          <w:tcPr>
            <w:tcW w:w="3475" w:type="pct"/>
            <w:tcBorders>
              <w:top w:val="nil"/>
              <w:left w:val="nil"/>
              <w:bottom w:val="nil"/>
              <w:right w:val="nil"/>
            </w:tcBorders>
            <w:hideMark/>
          </w:tcPr>
          <w:p w14:paraId="0E25AB3F"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sz w:val="22"/>
                <w:szCs w:val="22"/>
              </w:rPr>
              <w:t>Een POLITIEKE PARTIJ die actief is bij één of meerdere gemeenteraden.</w:t>
            </w:r>
          </w:p>
        </w:tc>
      </w:tr>
      <w:tr w:rsidR="00ED6409" w:rsidRPr="006255DB" w14:paraId="50A2B874" w14:textId="77777777" w:rsidTr="00D37355">
        <w:trPr>
          <w:tblCellSpacing w:w="15" w:type="dxa"/>
        </w:trPr>
        <w:tc>
          <w:tcPr>
            <w:tcW w:w="1489" w:type="pct"/>
            <w:tcBorders>
              <w:top w:val="nil"/>
              <w:left w:val="nil"/>
              <w:bottom w:val="nil"/>
              <w:right w:val="nil"/>
            </w:tcBorders>
            <w:hideMark/>
          </w:tcPr>
          <w:p w14:paraId="3AA68016"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Herkomst definitie</w:t>
            </w:r>
          </w:p>
        </w:tc>
        <w:tc>
          <w:tcPr>
            <w:tcW w:w="3475" w:type="pct"/>
            <w:tcBorders>
              <w:top w:val="nil"/>
              <w:left w:val="nil"/>
              <w:bottom w:val="nil"/>
              <w:right w:val="nil"/>
            </w:tcBorders>
            <w:hideMark/>
          </w:tcPr>
          <w:p w14:paraId="208CB259" w14:textId="3BBD7574" w:rsidR="00ED6409" w:rsidRPr="006255DB" w:rsidRDefault="0049092A" w:rsidP="00D37355">
            <w:pPr>
              <w:spacing w:line="240" w:lineRule="auto"/>
              <w:contextualSpacing w:val="0"/>
              <w:rPr>
                <w:rFonts w:ascii="Times New Roman" w:hAnsi="Times New Roman"/>
                <w:sz w:val="22"/>
                <w:szCs w:val="22"/>
              </w:rPr>
            </w:pPr>
            <w:r>
              <w:rPr>
                <w:rFonts w:ascii="Times New Roman" w:hAnsi="Times New Roman"/>
                <w:sz w:val="22"/>
                <w:szCs w:val="22"/>
              </w:rPr>
              <w:t>ORI</w:t>
            </w:r>
          </w:p>
        </w:tc>
      </w:tr>
      <w:tr w:rsidR="00ED6409" w:rsidRPr="006255DB" w14:paraId="39ECE337" w14:textId="77777777" w:rsidTr="00D37355">
        <w:trPr>
          <w:tblCellSpacing w:w="15" w:type="dxa"/>
        </w:trPr>
        <w:tc>
          <w:tcPr>
            <w:tcW w:w="1489" w:type="pct"/>
            <w:tcBorders>
              <w:top w:val="nil"/>
              <w:left w:val="nil"/>
              <w:bottom w:val="nil"/>
              <w:right w:val="nil"/>
            </w:tcBorders>
            <w:hideMark/>
          </w:tcPr>
          <w:p w14:paraId="0D8B15DB"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Datum opname</w:t>
            </w:r>
          </w:p>
        </w:tc>
        <w:tc>
          <w:tcPr>
            <w:tcW w:w="3475" w:type="pct"/>
            <w:tcBorders>
              <w:top w:val="nil"/>
              <w:left w:val="nil"/>
              <w:bottom w:val="nil"/>
              <w:right w:val="nil"/>
            </w:tcBorders>
            <w:hideMark/>
          </w:tcPr>
          <w:p w14:paraId="2BD232A0" w14:textId="77777777" w:rsidR="00ED6409" w:rsidRPr="006255DB" w:rsidRDefault="008E454C" w:rsidP="00D37355">
            <w:pPr>
              <w:spacing w:line="240" w:lineRule="auto"/>
              <w:contextualSpacing w:val="0"/>
              <w:rPr>
                <w:rFonts w:ascii="Times New Roman" w:hAnsi="Times New Roman"/>
                <w:sz w:val="22"/>
                <w:szCs w:val="22"/>
              </w:rPr>
            </w:pPr>
            <w:r w:rsidRPr="008E454C">
              <w:rPr>
                <w:rFonts w:ascii="Times New Roman" w:hAnsi="Times New Roman"/>
                <w:sz w:val="22"/>
                <w:szCs w:val="22"/>
              </w:rPr>
              <w:t>1 augustus 2017</w:t>
            </w:r>
          </w:p>
        </w:tc>
      </w:tr>
      <w:tr w:rsidR="00ED6409" w:rsidRPr="006255DB" w14:paraId="6B605109" w14:textId="77777777" w:rsidTr="00D37355">
        <w:trPr>
          <w:tblCellSpacing w:w="15" w:type="dxa"/>
        </w:trPr>
        <w:tc>
          <w:tcPr>
            <w:tcW w:w="1489" w:type="pct"/>
            <w:tcBorders>
              <w:top w:val="nil"/>
              <w:left w:val="nil"/>
              <w:bottom w:val="nil"/>
              <w:right w:val="nil"/>
            </w:tcBorders>
            <w:hideMark/>
          </w:tcPr>
          <w:p w14:paraId="4FD58C92"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Data locatie</w:t>
            </w:r>
          </w:p>
        </w:tc>
        <w:tc>
          <w:tcPr>
            <w:tcW w:w="3475" w:type="pct"/>
            <w:tcBorders>
              <w:top w:val="nil"/>
              <w:left w:val="nil"/>
              <w:bottom w:val="nil"/>
              <w:right w:val="nil"/>
            </w:tcBorders>
            <w:hideMark/>
          </w:tcPr>
          <w:p w14:paraId="4E7EA3D7" w14:textId="77777777" w:rsidR="00ED6409" w:rsidRPr="006255DB" w:rsidRDefault="00ED6409" w:rsidP="00D37355">
            <w:pPr>
              <w:spacing w:line="240" w:lineRule="auto"/>
              <w:contextualSpacing w:val="0"/>
              <w:rPr>
                <w:rFonts w:ascii="Times New Roman" w:hAnsi="Times New Roman"/>
                <w:sz w:val="22"/>
                <w:szCs w:val="22"/>
              </w:rPr>
            </w:pPr>
          </w:p>
        </w:tc>
      </w:tr>
    </w:tbl>
    <w:p w14:paraId="6911AF9E"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576"/>
      </w:tblGrid>
      <w:tr w:rsidR="00ED6409" w:rsidRPr="006255DB" w14:paraId="03B94DF9" w14:textId="77777777" w:rsidTr="00D37355">
        <w:trPr>
          <w:tblCellSpacing w:w="15" w:type="dxa"/>
        </w:trPr>
        <w:tc>
          <w:tcPr>
            <w:tcW w:w="1500" w:type="pct"/>
            <w:tcBorders>
              <w:top w:val="nil"/>
              <w:left w:val="nil"/>
              <w:bottom w:val="nil"/>
              <w:right w:val="nil"/>
            </w:tcBorders>
            <w:hideMark/>
          </w:tcPr>
          <w:p w14:paraId="668B2939"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b/>
                <w:bCs/>
                <w:sz w:val="22"/>
                <w:szCs w:val="22"/>
              </w:rPr>
              <w:t>Overzicht attributen</w:t>
            </w:r>
          </w:p>
        </w:tc>
      </w:tr>
    </w:tbl>
    <w:p w14:paraId="76F0E9E6" w14:textId="77777777" w:rsidR="00ED6409" w:rsidRPr="006255DB" w:rsidRDefault="00ED6409" w:rsidP="00ED6409">
      <w:pPr>
        <w:spacing w:line="240" w:lineRule="auto"/>
        <w:contextualSpacing w:val="0"/>
        <w:rPr>
          <w:rFonts w:ascii="Calibri" w:hAnsi="Calibri" w:cs="Calibri"/>
          <w:vanish/>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664"/>
        <w:gridCol w:w="3129"/>
        <w:gridCol w:w="6228"/>
        <w:gridCol w:w="1270"/>
        <w:gridCol w:w="1285"/>
      </w:tblGrid>
      <w:tr w:rsidR="00ED6409" w:rsidRPr="006255DB" w14:paraId="5472445A" w14:textId="77777777" w:rsidTr="00D37355">
        <w:trPr>
          <w:tblCellSpacing w:w="15" w:type="dxa"/>
        </w:trPr>
        <w:tc>
          <w:tcPr>
            <w:tcW w:w="0" w:type="auto"/>
            <w:tcBorders>
              <w:top w:val="nil"/>
              <w:left w:val="nil"/>
              <w:bottom w:val="nil"/>
              <w:right w:val="nil"/>
            </w:tcBorders>
            <w:hideMark/>
          </w:tcPr>
          <w:p w14:paraId="134A0F59" w14:textId="77777777" w:rsidR="00ED6409" w:rsidRPr="006255DB" w:rsidRDefault="00ED6409" w:rsidP="00D37355">
            <w:pPr>
              <w:spacing w:line="240" w:lineRule="auto"/>
              <w:contextualSpacing w:val="0"/>
              <w:rPr>
                <w:rFonts w:ascii="Calibri" w:hAnsi="Calibri" w:cs="Calibri"/>
                <w:sz w:val="22"/>
                <w:szCs w:val="22"/>
              </w:rPr>
            </w:pPr>
          </w:p>
        </w:tc>
        <w:tc>
          <w:tcPr>
            <w:tcW w:w="0" w:type="auto"/>
            <w:tcBorders>
              <w:top w:val="nil"/>
              <w:left w:val="nil"/>
              <w:bottom w:val="nil"/>
              <w:right w:val="nil"/>
            </w:tcBorders>
            <w:hideMark/>
          </w:tcPr>
          <w:p w14:paraId="1B3B874D"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Attribuutnaam</w:t>
            </w:r>
          </w:p>
        </w:tc>
        <w:tc>
          <w:tcPr>
            <w:tcW w:w="0" w:type="auto"/>
            <w:tcBorders>
              <w:top w:val="nil"/>
              <w:left w:val="nil"/>
              <w:bottom w:val="nil"/>
              <w:right w:val="nil"/>
            </w:tcBorders>
            <w:hideMark/>
          </w:tcPr>
          <w:p w14:paraId="55C250C4"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Definitie</w:t>
            </w:r>
          </w:p>
        </w:tc>
        <w:tc>
          <w:tcPr>
            <w:tcW w:w="0" w:type="auto"/>
            <w:tcBorders>
              <w:top w:val="nil"/>
              <w:left w:val="nil"/>
              <w:bottom w:val="nil"/>
              <w:right w:val="nil"/>
            </w:tcBorders>
            <w:hideMark/>
          </w:tcPr>
          <w:p w14:paraId="1AA14719"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Formaat</w:t>
            </w:r>
          </w:p>
        </w:tc>
        <w:tc>
          <w:tcPr>
            <w:tcW w:w="0" w:type="auto"/>
            <w:tcBorders>
              <w:top w:val="nil"/>
              <w:left w:val="nil"/>
              <w:bottom w:val="nil"/>
              <w:right w:val="nil"/>
            </w:tcBorders>
            <w:hideMark/>
          </w:tcPr>
          <w:p w14:paraId="38314008" w14:textId="77777777" w:rsidR="00ED6409" w:rsidRPr="006255DB" w:rsidRDefault="00ED6409" w:rsidP="00D37355">
            <w:pPr>
              <w:spacing w:line="240" w:lineRule="auto"/>
              <w:contextualSpacing w:val="0"/>
              <w:rPr>
                <w:rFonts w:ascii="Times New Roman" w:hAnsi="Times New Roman"/>
                <w:sz w:val="22"/>
                <w:szCs w:val="22"/>
              </w:rPr>
            </w:pPr>
            <w:r w:rsidRPr="006255DB">
              <w:rPr>
                <w:rFonts w:ascii="Times New Roman" w:hAnsi="Times New Roman"/>
                <w:i/>
                <w:iCs/>
                <w:sz w:val="22"/>
                <w:szCs w:val="22"/>
              </w:rPr>
              <w:t>Card</w:t>
            </w:r>
          </w:p>
        </w:tc>
      </w:tr>
      <w:tr w:rsidR="00ED6409" w:rsidRPr="00993A56" w14:paraId="037EA59A" w14:textId="77777777" w:rsidTr="00D37355">
        <w:trPr>
          <w:tblCellSpacing w:w="15" w:type="dxa"/>
        </w:trPr>
        <w:tc>
          <w:tcPr>
            <w:tcW w:w="250" w:type="pct"/>
            <w:tcBorders>
              <w:top w:val="nil"/>
              <w:left w:val="nil"/>
              <w:bottom w:val="nil"/>
              <w:right w:val="nil"/>
            </w:tcBorders>
            <w:hideMark/>
          </w:tcPr>
          <w:p w14:paraId="3EB51B8B"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 </w:t>
            </w:r>
          </w:p>
        </w:tc>
        <w:tc>
          <w:tcPr>
            <w:tcW w:w="1250" w:type="pct"/>
            <w:tcBorders>
              <w:top w:val="nil"/>
              <w:left w:val="nil"/>
              <w:bottom w:val="nil"/>
              <w:right w:val="nil"/>
            </w:tcBorders>
            <w:hideMark/>
          </w:tcPr>
          <w:p w14:paraId="44EE7E16"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Code</w:t>
            </w:r>
          </w:p>
        </w:tc>
        <w:tc>
          <w:tcPr>
            <w:tcW w:w="2500" w:type="pct"/>
            <w:tcBorders>
              <w:top w:val="nil"/>
              <w:left w:val="nil"/>
              <w:bottom w:val="nil"/>
              <w:right w:val="nil"/>
            </w:tcBorders>
            <w:hideMark/>
          </w:tcPr>
          <w:p w14:paraId="0C67DCA0"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De code van de politieke partij</w:t>
            </w:r>
          </w:p>
        </w:tc>
        <w:tc>
          <w:tcPr>
            <w:tcW w:w="500" w:type="pct"/>
            <w:tcBorders>
              <w:top w:val="nil"/>
              <w:left w:val="nil"/>
              <w:bottom w:val="nil"/>
              <w:right w:val="nil"/>
            </w:tcBorders>
            <w:hideMark/>
          </w:tcPr>
          <w:p w14:paraId="0787964F"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AN5</w:t>
            </w:r>
          </w:p>
        </w:tc>
        <w:tc>
          <w:tcPr>
            <w:tcW w:w="500" w:type="pct"/>
            <w:tcBorders>
              <w:top w:val="nil"/>
              <w:left w:val="nil"/>
              <w:bottom w:val="nil"/>
              <w:right w:val="nil"/>
            </w:tcBorders>
            <w:hideMark/>
          </w:tcPr>
          <w:p w14:paraId="779E004E"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1</w:t>
            </w:r>
          </w:p>
        </w:tc>
      </w:tr>
      <w:tr w:rsidR="00ED6409" w:rsidRPr="00993A56" w14:paraId="38E51227" w14:textId="77777777" w:rsidTr="00D37355">
        <w:trPr>
          <w:tblCellSpacing w:w="15" w:type="dxa"/>
        </w:trPr>
        <w:tc>
          <w:tcPr>
            <w:tcW w:w="250" w:type="pct"/>
            <w:tcBorders>
              <w:top w:val="nil"/>
              <w:left w:val="nil"/>
              <w:bottom w:val="nil"/>
              <w:right w:val="nil"/>
            </w:tcBorders>
            <w:hideMark/>
          </w:tcPr>
          <w:p w14:paraId="2CA3C2C3"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 </w:t>
            </w:r>
          </w:p>
        </w:tc>
        <w:tc>
          <w:tcPr>
            <w:tcW w:w="1250" w:type="pct"/>
            <w:tcBorders>
              <w:top w:val="nil"/>
              <w:left w:val="nil"/>
              <w:bottom w:val="nil"/>
              <w:right w:val="nil"/>
            </w:tcBorders>
            <w:hideMark/>
          </w:tcPr>
          <w:p w14:paraId="21738710"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Naam politieke partij</w:t>
            </w:r>
          </w:p>
        </w:tc>
        <w:tc>
          <w:tcPr>
            <w:tcW w:w="2500" w:type="pct"/>
            <w:tcBorders>
              <w:top w:val="nil"/>
              <w:left w:val="nil"/>
              <w:bottom w:val="nil"/>
              <w:right w:val="nil"/>
            </w:tcBorders>
            <w:hideMark/>
          </w:tcPr>
          <w:p w14:paraId="68112A95"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De naam van de politieke partij</w:t>
            </w:r>
          </w:p>
        </w:tc>
        <w:tc>
          <w:tcPr>
            <w:tcW w:w="500" w:type="pct"/>
            <w:tcBorders>
              <w:top w:val="nil"/>
              <w:left w:val="nil"/>
              <w:bottom w:val="nil"/>
              <w:right w:val="nil"/>
            </w:tcBorders>
            <w:hideMark/>
          </w:tcPr>
          <w:p w14:paraId="759B71B0"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AN100</w:t>
            </w:r>
          </w:p>
        </w:tc>
        <w:tc>
          <w:tcPr>
            <w:tcW w:w="500" w:type="pct"/>
            <w:tcBorders>
              <w:top w:val="nil"/>
              <w:left w:val="nil"/>
              <w:bottom w:val="nil"/>
              <w:right w:val="nil"/>
            </w:tcBorders>
            <w:hideMark/>
          </w:tcPr>
          <w:p w14:paraId="67656BCA"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1</w:t>
            </w:r>
          </w:p>
        </w:tc>
      </w:tr>
      <w:tr w:rsidR="00ED6409" w:rsidRPr="00993A56" w14:paraId="087A888E" w14:textId="77777777" w:rsidTr="00D37355">
        <w:trPr>
          <w:tblCellSpacing w:w="15" w:type="dxa"/>
        </w:trPr>
        <w:tc>
          <w:tcPr>
            <w:tcW w:w="250" w:type="pct"/>
            <w:tcBorders>
              <w:top w:val="nil"/>
              <w:left w:val="nil"/>
              <w:bottom w:val="nil"/>
              <w:right w:val="nil"/>
            </w:tcBorders>
            <w:hideMark/>
          </w:tcPr>
          <w:p w14:paraId="46F63FFA"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 </w:t>
            </w:r>
          </w:p>
        </w:tc>
        <w:tc>
          <w:tcPr>
            <w:tcW w:w="1250" w:type="pct"/>
            <w:tcBorders>
              <w:top w:val="nil"/>
              <w:left w:val="nil"/>
              <w:bottom w:val="nil"/>
              <w:right w:val="nil"/>
            </w:tcBorders>
            <w:hideMark/>
          </w:tcPr>
          <w:p w14:paraId="7001438B"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Indicator landelijke partij</w:t>
            </w:r>
          </w:p>
        </w:tc>
        <w:tc>
          <w:tcPr>
            <w:tcW w:w="2500" w:type="pct"/>
            <w:tcBorders>
              <w:top w:val="nil"/>
              <w:left w:val="nil"/>
              <w:bottom w:val="nil"/>
              <w:right w:val="nil"/>
            </w:tcBorders>
            <w:hideMark/>
          </w:tcPr>
          <w:p w14:paraId="7B8910A5"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Deze indicator geeft aan of een politieke partij een landelijke partij is.</w:t>
            </w:r>
          </w:p>
        </w:tc>
        <w:tc>
          <w:tcPr>
            <w:tcW w:w="500" w:type="pct"/>
            <w:tcBorders>
              <w:top w:val="nil"/>
              <w:left w:val="nil"/>
              <w:bottom w:val="nil"/>
              <w:right w:val="nil"/>
            </w:tcBorders>
            <w:hideMark/>
          </w:tcPr>
          <w:p w14:paraId="54509289"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INDIC</w:t>
            </w:r>
          </w:p>
        </w:tc>
        <w:tc>
          <w:tcPr>
            <w:tcW w:w="500" w:type="pct"/>
            <w:tcBorders>
              <w:top w:val="nil"/>
              <w:left w:val="nil"/>
              <w:bottom w:val="nil"/>
              <w:right w:val="nil"/>
            </w:tcBorders>
            <w:hideMark/>
          </w:tcPr>
          <w:p w14:paraId="321270B4"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1</w:t>
            </w:r>
          </w:p>
        </w:tc>
      </w:tr>
      <w:tr w:rsidR="00ED6409" w:rsidRPr="00993A56" w14:paraId="5ED213F9" w14:textId="77777777" w:rsidTr="00D37355">
        <w:trPr>
          <w:tblCellSpacing w:w="15" w:type="dxa"/>
        </w:trPr>
        <w:tc>
          <w:tcPr>
            <w:tcW w:w="250" w:type="pct"/>
            <w:tcBorders>
              <w:top w:val="nil"/>
              <w:left w:val="nil"/>
              <w:bottom w:val="nil"/>
              <w:right w:val="nil"/>
            </w:tcBorders>
            <w:hideMark/>
          </w:tcPr>
          <w:p w14:paraId="5FD556EC"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 </w:t>
            </w:r>
          </w:p>
        </w:tc>
        <w:tc>
          <w:tcPr>
            <w:tcW w:w="1250" w:type="pct"/>
            <w:tcBorders>
              <w:top w:val="nil"/>
              <w:left w:val="nil"/>
              <w:bottom w:val="nil"/>
              <w:right w:val="nil"/>
            </w:tcBorders>
            <w:hideMark/>
          </w:tcPr>
          <w:p w14:paraId="16748370"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Gemeentecode lokale partij</w:t>
            </w:r>
          </w:p>
        </w:tc>
        <w:tc>
          <w:tcPr>
            <w:tcW w:w="2500" w:type="pct"/>
            <w:tcBorders>
              <w:top w:val="nil"/>
              <w:left w:val="nil"/>
              <w:bottom w:val="nil"/>
              <w:right w:val="nil"/>
            </w:tcBorders>
            <w:hideMark/>
          </w:tcPr>
          <w:p w14:paraId="0EE32227"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Een numerieke aanduiding waarmee een Nederlandse gemeente uniek wordt aangeduid</w:t>
            </w:r>
          </w:p>
        </w:tc>
        <w:tc>
          <w:tcPr>
            <w:tcW w:w="500" w:type="pct"/>
            <w:tcBorders>
              <w:top w:val="nil"/>
              <w:left w:val="nil"/>
              <w:bottom w:val="nil"/>
              <w:right w:val="nil"/>
            </w:tcBorders>
            <w:hideMark/>
          </w:tcPr>
          <w:p w14:paraId="3AA1EA11"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AN4</w:t>
            </w:r>
          </w:p>
        </w:tc>
        <w:tc>
          <w:tcPr>
            <w:tcW w:w="500" w:type="pct"/>
            <w:tcBorders>
              <w:top w:val="nil"/>
              <w:left w:val="nil"/>
              <w:bottom w:val="nil"/>
              <w:right w:val="nil"/>
            </w:tcBorders>
            <w:hideMark/>
          </w:tcPr>
          <w:p w14:paraId="709D54FB"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0 .. 1</w:t>
            </w:r>
          </w:p>
        </w:tc>
      </w:tr>
      <w:tr w:rsidR="00ED6409" w:rsidRPr="00993A56" w14:paraId="56655F44" w14:textId="77777777" w:rsidTr="00D37355">
        <w:trPr>
          <w:tblCellSpacing w:w="15" w:type="dxa"/>
        </w:trPr>
        <w:tc>
          <w:tcPr>
            <w:tcW w:w="250" w:type="pct"/>
            <w:tcBorders>
              <w:top w:val="nil"/>
              <w:left w:val="nil"/>
              <w:bottom w:val="nil"/>
              <w:right w:val="nil"/>
            </w:tcBorders>
            <w:hideMark/>
          </w:tcPr>
          <w:p w14:paraId="3C551BC9"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 </w:t>
            </w:r>
          </w:p>
        </w:tc>
        <w:tc>
          <w:tcPr>
            <w:tcW w:w="1250" w:type="pct"/>
            <w:tcBorders>
              <w:top w:val="nil"/>
              <w:left w:val="nil"/>
              <w:bottom w:val="nil"/>
              <w:right w:val="nil"/>
            </w:tcBorders>
            <w:hideMark/>
          </w:tcPr>
          <w:p w14:paraId="2817D02D"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Gemeentenaam lokale partij</w:t>
            </w:r>
          </w:p>
        </w:tc>
        <w:tc>
          <w:tcPr>
            <w:tcW w:w="2500" w:type="pct"/>
            <w:tcBorders>
              <w:top w:val="nil"/>
              <w:left w:val="nil"/>
              <w:bottom w:val="nil"/>
              <w:right w:val="nil"/>
            </w:tcBorders>
            <w:hideMark/>
          </w:tcPr>
          <w:p w14:paraId="349A263D"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De officiële door de gemeente vastgestelde gemeentenaam.</w:t>
            </w:r>
          </w:p>
        </w:tc>
        <w:tc>
          <w:tcPr>
            <w:tcW w:w="500" w:type="pct"/>
            <w:tcBorders>
              <w:top w:val="nil"/>
              <w:left w:val="nil"/>
              <w:bottom w:val="nil"/>
              <w:right w:val="nil"/>
            </w:tcBorders>
            <w:hideMark/>
          </w:tcPr>
          <w:p w14:paraId="18B9CE79"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AN80</w:t>
            </w:r>
          </w:p>
        </w:tc>
        <w:tc>
          <w:tcPr>
            <w:tcW w:w="500" w:type="pct"/>
            <w:tcBorders>
              <w:top w:val="nil"/>
              <w:left w:val="nil"/>
              <w:bottom w:val="nil"/>
              <w:right w:val="nil"/>
            </w:tcBorders>
            <w:hideMark/>
          </w:tcPr>
          <w:p w14:paraId="2B32C968" w14:textId="77777777" w:rsidR="00ED6409" w:rsidRPr="00993A56" w:rsidRDefault="00ED6409" w:rsidP="00D37355">
            <w:pPr>
              <w:spacing w:line="240" w:lineRule="auto"/>
              <w:contextualSpacing w:val="0"/>
              <w:rPr>
                <w:rFonts w:ascii="Times New Roman" w:hAnsi="Times New Roman"/>
                <w:sz w:val="22"/>
                <w:szCs w:val="22"/>
              </w:rPr>
            </w:pPr>
            <w:r w:rsidRPr="00993A56">
              <w:rPr>
                <w:rFonts w:ascii="Times New Roman" w:hAnsi="Times New Roman"/>
                <w:sz w:val="22"/>
                <w:szCs w:val="22"/>
              </w:rPr>
              <w:t>0 .. 1</w:t>
            </w:r>
          </w:p>
        </w:tc>
      </w:tr>
    </w:tbl>
    <w:p w14:paraId="0A048E4C" w14:textId="77777777" w:rsidR="00ED6409" w:rsidRPr="00993A56" w:rsidRDefault="00ED6409" w:rsidP="00ED6409">
      <w:pPr>
        <w:spacing w:line="240" w:lineRule="auto"/>
        <w:contextualSpacing w:val="0"/>
      </w:pPr>
    </w:p>
    <w:p w14:paraId="6BD39DDF" w14:textId="77777777" w:rsidR="00ED6409" w:rsidRDefault="00ED6409" w:rsidP="00ED6409">
      <w:pPr>
        <w:pStyle w:val="paragraaf"/>
      </w:pPr>
    </w:p>
    <w:p w14:paraId="305C70EB" w14:textId="77777777" w:rsidR="00ED6409" w:rsidRDefault="00ED6409" w:rsidP="00ED6409">
      <w:pPr>
        <w:rPr>
          <w:lang w:eastAsia="en-US"/>
        </w:rPr>
      </w:pPr>
    </w:p>
    <w:p w14:paraId="6564B96A" w14:textId="77777777" w:rsidR="00ED6409" w:rsidRPr="00ED6409" w:rsidRDefault="00ED6409" w:rsidP="00ED6409">
      <w:pPr>
        <w:rPr>
          <w:lang w:eastAsia="en-US"/>
        </w:rPr>
      </w:pPr>
    </w:p>
    <w:bookmarkEnd w:id="86"/>
    <w:bookmarkEnd w:id="87"/>
    <w:bookmarkEnd w:id="88"/>
    <w:p w14:paraId="642A13BD" w14:textId="77777777" w:rsidR="00822EA2" w:rsidRDefault="00822EA2" w:rsidP="00822EA2">
      <w:pPr>
        <w:rPr>
          <w:sz w:val="20"/>
          <w:szCs w:val="20"/>
          <w:lang w:val="en-AU"/>
        </w:rPr>
      </w:pPr>
    </w:p>
    <w:p w14:paraId="3D4419A5" w14:textId="77777777" w:rsidR="00822EA2" w:rsidRDefault="00822EA2" w:rsidP="00822EA2"/>
    <w:p w14:paraId="78989C90" w14:textId="77777777" w:rsidR="007F4E63" w:rsidRDefault="007F4E63">
      <w:pPr>
        <w:contextualSpacing w:val="0"/>
        <w:rPr>
          <w:color w:val="0F0F0F"/>
          <w:sz w:val="20"/>
          <w:szCs w:val="20"/>
          <w:lang w:val="en-AU"/>
        </w:rPr>
      </w:pPr>
      <w:r>
        <w:rPr>
          <w:color w:val="0F0F0F"/>
          <w:sz w:val="20"/>
          <w:szCs w:val="20"/>
          <w:lang w:val="en-AU"/>
        </w:rPr>
        <w:br w:type="page"/>
      </w:r>
    </w:p>
    <w:p w14:paraId="11BB4769" w14:textId="77777777" w:rsidR="007F4E63" w:rsidRPr="001C1C41" w:rsidRDefault="007F4E63" w:rsidP="007F4E63">
      <w:pPr>
        <w:pStyle w:val="Kop1"/>
      </w:pPr>
      <w:bookmarkStart w:id="90" w:name="_Toc484622448"/>
      <w:bookmarkStart w:id="91" w:name="_Toc489351714"/>
      <w:r>
        <w:lastRenderedPageBreak/>
        <w:t>Enumeratietypen</w:t>
      </w:r>
      <w:bookmarkEnd w:id="90"/>
      <w:bookmarkEnd w:id="91"/>
    </w:p>
    <w:p w14:paraId="58AF4DCD" w14:textId="77777777" w:rsidR="00ED6409" w:rsidRPr="00DF5186" w:rsidRDefault="00ED6409" w:rsidP="00ED6409">
      <w:pPr>
        <w:pStyle w:val="Kop2"/>
      </w:pPr>
      <w:bookmarkStart w:id="92" w:name="BKM_E84DC687_C89E_4936_890B_1356F99E68F3"/>
      <w:bookmarkStart w:id="93" w:name="ENUMERATIESOORT"/>
      <w:bookmarkStart w:id="94" w:name="BKM_49C8FC73_51C5_4407_9423_D8DF66113839"/>
      <w:bookmarkStart w:id="95" w:name="_Toc489351715"/>
      <w:r w:rsidRPr="00DF5186">
        <w:t>Enumeratie besluitResultaat</w:t>
      </w:r>
      <w:bookmarkEnd w:id="95"/>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5039"/>
        <w:gridCol w:w="7537"/>
      </w:tblGrid>
      <w:tr w:rsidR="00ED6409" w:rsidRPr="00DF5186" w14:paraId="08C2CC9E" w14:textId="77777777" w:rsidTr="00D37355">
        <w:trPr>
          <w:tblCellSpacing w:w="15" w:type="dxa"/>
        </w:trPr>
        <w:tc>
          <w:tcPr>
            <w:tcW w:w="2000" w:type="pct"/>
            <w:tcBorders>
              <w:top w:val="nil"/>
              <w:left w:val="nil"/>
              <w:bottom w:val="nil"/>
              <w:right w:val="nil"/>
            </w:tcBorders>
            <w:hideMark/>
          </w:tcPr>
          <w:p w14:paraId="58489653"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b/>
                <w:bCs/>
                <w:sz w:val="22"/>
                <w:szCs w:val="22"/>
              </w:rPr>
              <w:t>Definitie</w:t>
            </w:r>
          </w:p>
        </w:tc>
        <w:tc>
          <w:tcPr>
            <w:tcW w:w="3000" w:type="pct"/>
            <w:tcBorders>
              <w:top w:val="nil"/>
              <w:left w:val="nil"/>
              <w:bottom w:val="nil"/>
              <w:right w:val="nil"/>
            </w:tcBorders>
            <w:hideMark/>
          </w:tcPr>
          <w:p w14:paraId="73BBDAB8" w14:textId="77777777" w:rsidR="00ED6409" w:rsidRPr="00DF5186" w:rsidRDefault="00ED6409" w:rsidP="00D37355">
            <w:pPr>
              <w:spacing w:line="240" w:lineRule="auto"/>
              <w:contextualSpacing w:val="0"/>
              <w:rPr>
                <w:rFonts w:ascii="Times New Roman" w:hAnsi="Times New Roman"/>
                <w:sz w:val="22"/>
                <w:szCs w:val="22"/>
              </w:rPr>
            </w:pPr>
          </w:p>
        </w:tc>
      </w:tr>
    </w:tbl>
    <w:p w14:paraId="343081F8" w14:textId="77777777" w:rsidR="00ED6409" w:rsidRPr="00DF5186" w:rsidRDefault="00ED6409" w:rsidP="00ED6409">
      <w:pPr>
        <w:spacing w:line="240" w:lineRule="auto"/>
        <w:contextualSpacing w:val="0"/>
        <w:rPr>
          <w:rFonts w:ascii="Calibri" w:hAnsi="Calibri" w:cs="Calibri"/>
          <w:vanish/>
          <w:color w:val="000000"/>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90"/>
        <w:gridCol w:w="3767"/>
        <w:gridCol w:w="7519"/>
      </w:tblGrid>
      <w:tr w:rsidR="00ED6409" w:rsidRPr="00DF5186" w14:paraId="0CE196AB" w14:textId="77777777" w:rsidTr="00D37355">
        <w:trPr>
          <w:tblCellSpacing w:w="15" w:type="dxa"/>
        </w:trPr>
        <w:tc>
          <w:tcPr>
            <w:tcW w:w="0" w:type="auto"/>
            <w:tcBorders>
              <w:top w:val="nil"/>
              <w:left w:val="nil"/>
              <w:bottom w:val="nil"/>
              <w:right w:val="nil"/>
            </w:tcBorders>
            <w:hideMark/>
          </w:tcPr>
          <w:p w14:paraId="43F6E641"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Code</w:t>
            </w:r>
          </w:p>
        </w:tc>
        <w:tc>
          <w:tcPr>
            <w:tcW w:w="0" w:type="auto"/>
            <w:tcBorders>
              <w:top w:val="nil"/>
              <w:left w:val="nil"/>
              <w:bottom w:val="nil"/>
              <w:right w:val="nil"/>
            </w:tcBorders>
            <w:hideMark/>
          </w:tcPr>
          <w:p w14:paraId="71EC1950"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Naam</w:t>
            </w:r>
          </w:p>
        </w:tc>
        <w:tc>
          <w:tcPr>
            <w:tcW w:w="0" w:type="auto"/>
            <w:tcBorders>
              <w:top w:val="nil"/>
              <w:left w:val="nil"/>
              <w:bottom w:val="nil"/>
              <w:right w:val="nil"/>
            </w:tcBorders>
            <w:hideMark/>
          </w:tcPr>
          <w:p w14:paraId="0993F9C4"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Definitie</w:t>
            </w:r>
          </w:p>
        </w:tc>
      </w:tr>
      <w:tr w:rsidR="00ED6409" w:rsidRPr="00DF5186" w14:paraId="2C73578E" w14:textId="77777777" w:rsidTr="00D37355">
        <w:trPr>
          <w:tblCellSpacing w:w="15" w:type="dxa"/>
        </w:trPr>
        <w:tc>
          <w:tcPr>
            <w:tcW w:w="500" w:type="pct"/>
            <w:tcBorders>
              <w:top w:val="nil"/>
              <w:left w:val="nil"/>
              <w:bottom w:val="nil"/>
              <w:right w:val="nil"/>
            </w:tcBorders>
            <w:hideMark/>
          </w:tcPr>
          <w:p w14:paraId="455DD605"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UA</w:t>
            </w:r>
          </w:p>
        </w:tc>
        <w:tc>
          <w:tcPr>
            <w:tcW w:w="1500" w:type="pct"/>
            <w:tcBorders>
              <w:top w:val="nil"/>
              <w:left w:val="nil"/>
              <w:bottom w:val="nil"/>
              <w:right w:val="nil"/>
            </w:tcBorders>
            <w:hideMark/>
          </w:tcPr>
          <w:p w14:paraId="3BE844A0"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unaniem aangenomen</w:t>
            </w:r>
          </w:p>
        </w:tc>
        <w:tc>
          <w:tcPr>
            <w:tcW w:w="3000" w:type="pct"/>
            <w:tcBorders>
              <w:top w:val="nil"/>
              <w:left w:val="nil"/>
              <w:bottom w:val="nil"/>
              <w:right w:val="nil"/>
            </w:tcBorders>
            <w:hideMark/>
          </w:tcPr>
          <w:p w14:paraId="589D7A8D"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186D706C" w14:textId="77777777" w:rsidTr="00D37355">
        <w:trPr>
          <w:tblCellSpacing w:w="15" w:type="dxa"/>
        </w:trPr>
        <w:tc>
          <w:tcPr>
            <w:tcW w:w="500" w:type="pct"/>
            <w:tcBorders>
              <w:top w:val="nil"/>
              <w:left w:val="nil"/>
              <w:bottom w:val="nil"/>
              <w:right w:val="nil"/>
            </w:tcBorders>
            <w:hideMark/>
          </w:tcPr>
          <w:p w14:paraId="5FF29E61"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A</w:t>
            </w:r>
          </w:p>
        </w:tc>
        <w:tc>
          <w:tcPr>
            <w:tcW w:w="1500" w:type="pct"/>
            <w:tcBorders>
              <w:top w:val="nil"/>
              <w:left w:val="nil"/>
              <w:bottom w:val="nil"/>
              <w:right w:val="nil"/>
            </w:tcBorders>
            <w:hideMark/>
          </w:tcPr>
          <w:p w14:paraId="79B2C720"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aangenomen</w:t>
            </w:r>
          </w:p>
        </w:tc>
        <w:tc>
          <w:tcPr>
            <w:tcW w:w="3000" w:type="pct"/>
            <w:tcBorders>
              <w:top w:val="nil"/>
              <w:left w:val="nil"/>
              <w:bottom w:val="nil"/>
              <w:right w:val="nil"/>
            </w:tcBorders>
            <w:hideMark/>
          </w:tcPr>
          <w:p w14:paraId="5A8E194C"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38F1672F" w14:textId="77777777" w:rsidTr="00D37355">
        <w:trPr>
          <w:tblCellSpacing w:w="15" w:type="dxa"/>
        </w:trPr>
        <w:tc>
          <w:tcPr>
            <w:tcW w:w="500" w:type="pct"/>
            <w:tcBorders>
              <w:top w:val="nil"/>
              <w:left w:val="nil"/>
              <w:bottom w:val="nil"/>
              <w:right w:val="nil"/>
            </w:tcBorders>
            <w:hideMark/>
          </w:tcPr>
          <w:p w14:paraId="397EA3B8"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GA</w:t>
            </w:r>
          </w:p>
        </w:tc>
        <w:tc>
          <w:tcPr>
            <w:tcW w:w="1500" w:type="pct"/>
            <w:tcBorders>
              <w:top w:val="nil"/>
              <w:left w:val="nil"/>
              <w:bottom w:val="nil"/>
              <w:right w:val="nil"/>
            </w:tcBorders>
            <w:hideMark/>
          </w:tcPr>
          <w:p w14:paraId="4A5BA46F"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geamendeerd aangenomen</w:t>
            </w:r>
          </w:p>
        </w:tc>
        <w:tc>
          <w:tcPr>
            <w:tcW w:w="3000" w:type="pct"/>
            <w:tcBorders>
              <w:top w:val="nil"/>
              <w:left w:val="nil"/>
              <w:bottom w:val="nil"/>
              <w:right w:val="nil"/>
            </w:tcBorders>
            <w:hideMark/>
          </w:tcPr>
          <w:p w14:paraId="38C000F4"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307EB5E2" w14:textId="77777777" w:rsidTr="00D37355">
        <w:trPr>
          <w:tblCellSpacing w:w="15" w:type="dxa"/>
        </w:trPr>
        <w:tc>
          <w:tcPr>
            <w:tcW w:w="500" w:type="pct"/>
            <w:tcBorders>
              <w:top w:val="nil"/>
              <w:left w:val="nil"/>
              <w:bottom w:val="nil"/>
              <w:right w:val="nil"/>
            </w:tcBorders>
            <w:hideMark/>
          </w:tcPr>
          <w:p w14:paraId="2010480C"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OA</w:t>
            </w:r>
          </w:p>
        </w:tc>
        <w:tc>
          <w:tcPr>
            <w:tcW w:w="1500" w:type="pct"/>
            <w:tcBorders>
              <w:top w:val="nil"/>
              <w:left w:val="nil"/>
              <w:bottom w:val="nil"/>
              <w:right w:val="nil"/>
            </w:tcBorders>
            <w:hideMark/>
          </w:tcPr>
          <w:p w14:paraId="2BA8C343"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onder voorbehoud aangenomen</w:t>
            </w:r>
          </w:p>
        </w:tc>
        <w:tc>
          <w:tcPr>
            <w:tcW w:w="3000" w:type="pct"/>
            <w:tcBorders>
              <w:top w:val="nil"/>
              <w:left w:val="nil"/>
              <w:bottom w:val="nil"/>
              <w:right w:val="nil"/>
            </w:tcBorders>
            <w:hideMark/>
          </w:tcPr>
          <w:p w14:paraId="04579F16"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298204AD" w14:textId="77777777" w:rsidTr="00D37355">
        <w:trPr>
          <w:tblCellSpacing w:w="15" w:type="dxa"/>
        </w:trPr>
        <w:tc>
          <w:tcPr>
            <w:tcW w:w="500" w:type="pct"/>
            <w:tcBorders>
              <w:top w:val="nil"/>
              <w:left w:val="nil"/>
              <w:bottom w:val="nil"/>
              <w:right w:val="nil"/>
            </w:tcBorders>
            <w:hideMark/>
          </w:tcPr>
          <w:p w14:paraId="08145CFF"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V</w:t>
            </w:r>
          </w:p>
        </w:tc>
        <w:tc>
          <w:tcPr>
            <w:tcW w:w="1500" w:type="pct"/>
            <w:tcBorders>
              <w:top w:val="nil"/>
              <w:left w:val="nil"/>
              <w:bottom w:val="nil"/>
              <w:right w:val="nil"/>
            </w:tcBorders>
            <w:hideMark/>
          </w:tcPr>
          <w:p w14:paraId="10405777"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verworpen</w:t>
            </w:r>
          </w:p>
        </w:tc>
        <w:tc>
          <w:tcPr>
            <w:tcW w:w="3000" w:type="pct"/>
            <w:tcBorders>
              <w:top w:val="nil"/>
              <w:left w:val="nil"/>
              <w:bottom w:val="nil"/>
              <w:right w:val="nil"/>
            </w:tcBorders>
            <w:hideMark/>
          </w:tcPr>
          <w:p w14:paraId="0F6825E2"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089C63BB" w14:textId="77777777" w:rsidTr="00D37355">
        <w:trPr>
          <w:tblCellSpacing w:w="15" w:type="dxa"/>
        </w:trPr>
        <w:tc>
          <w:tcPr>
            <w:tcW w:w="500" w:type="pct"/>
            <w:tcBorders>
              <w:top w:val="nil"/>
              <w:left w:val="nil"/>
              <w:bottom w:val="nil"/>
              <w:right w:val="nil"/>
            </w:tcBorders>
            <w:hideMark/>
          </w:tcPr>
          <w:p w14:paraId="7BFA35D0"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U</w:t>
            </w:r>
          </w:p>
        </w:tc>
        <w:tc>
          <w:tcPr>
            <w:tcW w:w="1500" w:type="pct"/>
            <w:tcBorders>
              <w:top w:val="nil"/>
              <w:left w:val="nil"/>
              <w:bottom w:val="nil"/>
              <w:right w:val="nil"/>
            </w:tcBorders>
            <w:hideMark/>
          </w:tcPr>
          <w:p w14:paraId="48EF6C04"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aangehouden</w:t>
            </w:r>
          </w:p>
        </w:tc>
        <w:tc>
          <w:tcPr>
            <w:tcW w:w="3000" w:type="pct"/>
            <w:tcBorders>
              <w:top w:val="nil"/>
              <w:left w:val="nil"/>
              <w:bottom w:val="nil"/>
              <w:right w:val="nil"/>
            </w:tcBorders>
            <w:hideMark/>
          </w:tcPr>
          <w:p w14:paraId="240FAE3F" w14:textId="1F035DA0" w:rsidR="00ED6409" w:rsidRPr="00DF5186" w:rsidRDefault="00C2488F" w:rsidP="00D37355">
            <w:pPr>
              <w:spacing w:line="240" w:lineRule="auto"/>
              <w:contextualSpacing w:val="0"/>
              <w:rPr>
                <w:rFonts w:ascii="Times New Roman" w:hAnsi="Times New Roman"/>
                <w:sz w:val="22"/>
                <w:szCs w:val="22"/>
              </w:rPr>
            </w:pPr>
            <w:r>
              <w:rPr>
                <w:rFonts w:ascii="Times New Roman" w:hAnsi="Times New Roman"/>
                <w:sz w:val="22"/>
                <w:szCs w:val="22"/>
              </w:rPr>
              <w:t>uitgesteld</w:t>
            </w:r>
          </w:p>
        </w:tc>
      </w:tr>
    </w:tbl>
    <w:p w14:paraId="72AAC34A" w14:textId="77777777" w:rsidR="00ED6409" w:rsidRPr="00D47E61" w:rsidRDefault="00ED6409" w:rsidP="00ED6409">
      <w:pPr>
        <w:pStyle w:val="Kop2"/>
      </w:pPr>
      <w:bookmarkStart w:id="96" w:name="global-detail_d16507e623"/>
      <w:bookmarkStart w:id="97" w:name="_Toc489351716"/>
      <w:bookmarkEnd w:id="96"/>
      <w:r w:rsidRPr="00D47E61">
        <w:t>Enumeratie functieNaam</w:t>
      </w:r>
      <w:bookmarkEnd w:id="97"/>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5039"/>
        <w:gridCol w:w="7537"/>
      </w:tblGrid>
      <w:tr w:rsidR="00ED6409" w:rsidRPr="00D47E61" w14:paraId="7F04687C" w14:textId="77777777" w:rsidTr="00D37355">
        <w:trPr>
          <w:tblCellSpacing w:w="15" w:type="dxa"/>
        </w:trPr>
        <w:tc>
          <w:tcPr>
            <w:tcW w:w="2000" w:type="pct"/>
            <w:tcBorders>
              <w:top w:val="nil"/>
              <w:left w:val="nil"/>
              <w:bottom w:val="nil"/>
              <w:right w:val="nil"/>
            </w:tcBorders>
            <w:hideMark/>
          </w:tcPr>
          <w:p w14:paraId="1C12DD3B"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b/>
                <w:bCs/>
                <w:sz w:val="22"/>
                <w:szCs w:val="22"/>
              </w:rPr>
              <w:t>Definitie</w:t>
            </w:r>
          </w:p>
        </w:tc>
        <w:tc>
          <w:tcPr>
            <w:tcW w:w="3000" w:type="pct"/>
            <w:tcBorders>
              <w:top w:val="nil"/>
              <w:left w:val="nil"/>
              <w:bottom w:val="nil"/>
              <w:right w:val="nil"/>
            </w:tcBorders>
            <w:hideMark/>
          </w:tcPr>
          <w:p w14:paraId="1ABDD0EA" w14:textId="77777777" w:rsidR="00ED6409" w:rsidRPr="00D47E61" w:rsidRDefault="00ED6409" w:rsidP="00D37355">
            <w:pPr>
              <w:spacing w:line="240" w:lineRule="auto"/>
              <w:contextualSpacing w:val="0"/>
              <w:rPr>
                <w:rFonts w:ascii="Times New Roman" w:hAnsi="Times New Roman"/>
                <w:sz w:val="22"/>
                <w:szCs w:val="22"/>
              </w:rPr>
            </w:pPr>
          </w:p>
        </w:tc>
      </w:tr>
    </w:tbl>
    <w:p w14:paraId="67296830" w14:textId="77777777" w:rsidR="00ED6409" w:rsidRPr="00D47E61" w:rsidRDefault="00ED6409" w:rsidP="00ED6409">
      <w:pPr>
        <w:spacing w:line="240" w:lineRule="auto"/>
        <w:contextualSpacing w:val="0"/>
        <w:rPr>
          <w:rFonts w:ascii="Calibri" w:hAnsi="Calibri" w:cs="Calibri"/>
          <w:vanish/>
          <w:color w:val="000000"/>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90"/>
        <w:gridCol w:w="3767"/>
        <w:gridCol w:w="7519"/>
      </w:tblGrid>
      <w:tr w:rsidR="00ED6409" w:rsidRPr="00D47E61" w14:paraId="10A55407" w14:textId="77777777" w:rsidTr="00D37355">
        <w:trPr>
          <w:tblCellSpacing w:w="15" w:type="dxa"/>
        </w:trPr>
        <w:tc>
          <w:tcPr>
            <w:tcW w:w="0" w:type="auto"/>
            <w:tcBorders>
              <w:top w:val="nil"/>
              <w:left w:val="nil"/>
              <w:bottom w:val="nil"/>
              <w:right w:val="nil"/>
            </w:tcBorders>
            <w:hideMark/>
          </w:tcPr>
          <w:p w14:paraId="3A8EDF1E"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Code</w:t>
            </w:r>
          </w:p>
        </w:tc>
        <w:tc>
          <w:tcPr>
            <w:tcW w:w="0" w:type="auto"/>
            <w:tcBorders>
              <w:top w:val="nil"/>
              <w:left w:val="nil"/>
              <w:bottom w:val="nil"/>
              <w:right w:val="nil"/>
            </w:tcBorders>
            <w:hideMark/>
          </w:tcPr>
          <w:p w14:paraId="16124809"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Naam</w:t>
            </w:r>
          </w:p>
        </w:tc>
        <w:tc>
          <w:tcPr>
            <w:tcW w:w="0" w:type="auto"/>
            <w:tcBorders>
              <w:top w:val="nil"/>
              <w:left w:val="nil"/>
              <w:bottom w:val="nil"/>
              <w:right w:val="nil"/>
            </w:tcBorders>
            <w:hideMark/>
          </w:tcPr>
          <w:p w14:paraId="56623558"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Definitie</w:t>
            </w:r>
          </w:p>
        </w:tc>
      </w:tr>
      <w:tr w:rsidR="00ED6409" w:rsidRPr="00D47E61" w14:paraId="11072515" w14:textId="77777777" w:rsidTr="00D37355">
        <w:trPr>
          <w:tblCellSpacing w:w="15" w:type="dxa"/>
        </w:trPr>
        <w:tc>
          <w:tcPr>
            <w:tcW w:w="500" w:type="pct"/>
            <w:tcBorders>
              <w:top w:val="nil"/>
              <w:left w:val="nil"/>
              <w:bottom w:val="nil"/>
              <w:right w:val="nil"/>
            </w:tcBorders>
            <w:hideMark/>
          </w:tcPr>
          <w:p w14:paraId="319548F7" w14:textId="77777777" w:rsidR="00ED6409" w:rsidRPr="00D47E61" w:rsidRDefault="00ED6409" w:rsidP="00D37355">
            <w:pPr>
              <w:spacing w:line="240" w:lineRule="auto"/>
              <w:contextualSpacing w:val="0"/>
              <w:rPr>
                <w:rFonts w:ascii="Times New Roman" w:hAnsi="Times New Roman"/>
                <w:sz w:val="22"/>
                <w:szCs w:val="22"/>
              </w:rPr>
            </w:pPr>
          </w:p>
        </w:tc>
        <w:tc>
          <w:tcPr>
            <w:tcW w:w="1500" w:type="pct"/>
            <w:tcBorders>
              <w:top w:val="nil"/>
              <w:left w:val="nil"/>
              <w:bottom w:val="nil"/>
              <w:right w:val="nil"/>
            </w:tcBorders>
            <w:hideMark/>
          </w:tcPr>
          <w:p w14:paraId="471CFCF4"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burgermeester</w:t>
            </w:r>
          </w:p>
        </w:tc>
        <w:tc>
          <w:tcPr>
            <w:tcW w:w="3000" w:type="pct"/>
            <w:tcBorders>
              <w:top w:val="nil"/>
              <w:left w:val="nil"/>
              <w:bottom w:val="nil"/>
              <w:right w:val="nil"/>
            </w:tcBorders>
            <w:hideMark/>
          </w:tcPr>
          <w:p w14:paraId="3E20F295" w14:textId="77777777" w:rsidR="00ED6409" w:rsidRPr="00D47E61" w:rsidRDefault="00ED6409" w:rsidP="00D37355">
            <w:pPr>
              <w:spacing w:line="240" w:lineRule="auto"/>
              <w:contextualSpacing w:val="0"/>
              <w:rPr>
                <w:rFonts w:ascii="Times New Roman" w:hAnsi="Times New Roman"/>
                <w:sz w:val="22"/>
                <w:szCs w:val="22"/>
              </w:rPr>
            </w:pPr>
          </w:p>
        </w:tc>
      </w:tr>
      <w:tr w:rsidR="00ED6409" w:rsidRPr="00D47E61" w14:paraId="24B6E1BE" w14:textId="77777777" w:rsidTr="00D37355">
        <w:trPr>
          <w:tblCellSpacing w:w="15" w:type="dxa"/>
        </w:trPr>
        <w:tc>
          <w:tcPr>
            <w:tcW w:w="500" w:type="pct"/>
            <w:tcBorders>
              <w:top w:val="nil"/>
              <w:left w:val="nil"/>
              <w:bottom w:val="nil"/>
              <w:right w:val="nil"/>
            </w:tcBorders>
            <w:hideMark/>
          </w:tcPr>
          <w:p w14:paraId="5A266022" w14:textId="77777777" w:rsidR="00ED6409" w:rsidRPr="00D47E61" w:rsidRDefault="00ED6409" w:rsidP="00D37355">
            <w:pPr>
              <w:spacing w:line="240" w:lineRule="auto"/>
              <w:contextualSpacing w:val="0"/>
              <w:rPr>
                <w:rFonts w:ascii="Times New Roman" w:hAnsi="Times New Roman"/>
                <w:sz w:val="20"/>
              </w:rPr>
            </w:pPr>
          </w:p>
        </w:tc>
        <w:tc>
          <w:tcPr>
            <w:tcW w:w="1500" w:type="pct"/>
            <w:tcBorders>
              <w:top w:val="nil"/>
              <w:left w:val="nil"/>
              <w:bottom w:val="nil"/>
              <w:right w:val="nil"/>
            </w:tcBorders>
            <w:hideMark/>
          </w:tcPr>
          <w:p w14:paraId="0D42D976"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wethouder</w:t>
            </w:r>
          </w:p>
        </w:tc>
        <w:tc>
          <w:tcPr>
            <w:tcW w:w="3000" w:type="pct"/>
            <w:tcBorders>
              <w:top w:val="nil"/>
              <w:left w:val="nil"/>
              <w:bottom w:val="nil"/>
              <w:right w:val="nil"/>
            </w:tcBorders>
            <w:hideMark/>
          </w:tcPr>
          <w:p w14:paraId="589D46ED" w14:textId="77777777" w:rsidR="00ED6409" w:rsidRPr="00D47E61" w:rsidRDefault="00ED6409" w:rsidP="00D37355">
            <w:pPr>
              <w:spacing w:line="240" w:lineRule="auto"/>
              <w:contextualSpacing w:val="0"/>
              <w:rPr>
                <w:rFonts w:ascii="Times New Roman" w:hAnsi="Times New Roman"/>
                <w:sz w:val="22"/>
                <w:szCs w:val="22"/>
              </w:rPr>
            </w:pPr>
          </w:p>
        </w:tc>
      </w:tr>
      <w:tr w:rsidR="00ED6409" w:rsidRPr="00D47E61" w14:paraId="24732E04" w14:textId="77777777" w:rsidTr="00D37355">
        <w:trPr>
          <w:tblCellSpacing w:w="15" w:type="dxa"/>
        </w:trPr>
        <w:tc>
          <w:tcPr>
            <w:tcW w:w="500" w:type="pct"/>
            <w:tcBorders>
              <w:top w:val="nil"/>
              <w:left w:val="nil"/>
              <w:bottom w:val="nil"/>
              <w:right w:val="nil"/>
            </w:tcBorders>
            <w:hideMark/>
          </w:tcPr>
          <w:p w14:paraId="16FF023A" w14:textId="77777777" w:rsidR="00ED6409" w:rsidRPr="00D47E61" w:rsidRDefault="00ED6409" w:rsidP="00D37355">
            <w:pPr>
              <w:spacing w:line="240" w:lineRule="auto"/>
              <w:contextualSpacing w:val="0"/>
              <w:rPr>
                <w:rFonts w:ascii="Times New Roman" w:hAnsi="Times New Roman"/>
                <w:sz w:val="20"/>
              </w:rPr>
            </w:pPr>
          </w:p>
        </w:tc>
        <w:tc>
          <w:tcPr>
            <w:tcW w:w="1500" w:type="pct"/>
            <w:tcBorders>
              <w:top w:val="nil"/>
              <w:left w:val="nil"/>
              <w:bottom w:val="nil"/>
              <w:right w:val="nil"/>
            </w:tcBorders>
            <w:hideMark/>
          </w:tcPr>
          <w:p w14:paraId="50053A7E"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raadslid</w:t>
            </w:r>
          </w:p>
        </w:tc>
        <w:tc>
          <w:tcPr>
            <w:tcW w:w="3000" w:type="pct"/>
            <w:tcBorders>
              <w:top w:val="nil"/>
              <w:left w:val="nil"/>
              <w:bottom w:val="nil"/>
              <w:right w:val="nil"/>
            </w:tcBorders>
            <w:hideMark/>
          </w:tcPr>
          <w:p w14:paraId="73A1E24A" w14:textId="77777777" w:rsidR="00ED6409" w:rsidRPr="00D47E61" w:rsidRDefault="00ED6409" w:rsidP="00D37355">
            <w:pPr>
              <w:spacing w:line="240" w:lineRule="auto"/>
              <w:contextualSpacing w:val="0"/>
              <w:rPr>
                <w:rFonts w:ascii="Times New Roman" w:hAnsi="Times New Roman"/>
                <w:sz w:val="22"/>
                <w:szCs w:val="22"/>
              </w:rPr>
            </w:pPr>
          </w:p>
        </w:tc>
      </w:tr>
      <w:tr w:rsidR="00ED6409" w:rsidRPr="00D47E61" w14:paraId="6FBB1DAD" w14:textId="77777777" w:rsidTr="00D37355">
        <w:trPr>
          <w:tblCellSpacing w:w="15" w:type="dxa"/>
        </w:trPr>
        <w:tc>
          <w:tcPr>
            <w:tcW w:w="500" w:type="pct"/>
            <w:tcBorders>
              <w:top w:val="nil"/>
              <w:left w:val="nil"/>
              <w:bottom w:val="nil"/>
              <w:right w:val="nil"/>
            </w:tcBorders>
            <w:hideMark/>
          </w:tcPr>
          <w:p w14:paraId="71B9101D" w14:textId="77777777" w:rsidR="00ED6409" w:rsidRPr="00D47E61" w:rsidRDefault="00ED6409" w:rsidP="00D37355">
            <w:pPr>
              <w:spacing w:line="240" w:lineRule="auto"/>
              <w:contextualSpacing w:val="0"/>
              <w:rPr>
                <w:rFonts w:ascii="Times New Roman" w:hAnsi="Times New Roman"/>
                <w:sz w:val="20"/>
              </w:rPr>
            </w:pPr>
          </w:p>
        </w:tc>
        <w:tc>
          <w:tcPr>
            <w:tcW w:w="1500" w:type="pct"/>
            <w:tcBorders>
              <w:top w:val="nil"/>
              <w:left w:val="nil"/>
              <w:bottom w:val="nil"/>
              <w:right w:val="nil"/>
            </w:tcBorders>
            <w:hideMark/>
          </w:tcPr>
          <w:p w14:paraId="63AC1F5F"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burgerlid</w:t>
            </w:r>
          </w:p>
        </w:tc>
        <w:tc>
          <w:tcPr>
            <w:tcW w:w="3000" w:type="pct"/>
            <w:tcBorders>
              <w:top w:val="nil"/>
              <w:left w:val="nil"/>
              <w:bottom w:val="nil"/>
              <w:right w:val="nil"/>
            </w:tcBorders>
            <w:hideMark/>
          </w:tcPr>
          <w:p w14:paraId="5D3C5CA5" w14:textId="77777777" w:rsidR="00ED6409" w:rsidRPr="00D47E61" w:rsidRDefault="00ED6409" w:rsidP="00D37355">
            <w:pPr>
              <w:spacing w:line="240" w:lineRule="auto"/>
              <w:contextualSpacing w:val="0"/>
              <w:rPr>
                <w:rFonts w:ascii="Times New Roman" w:hAnsi="Times New Roman"/>
                <w:sz w:val="22"/>
                <w:szCs w:val="22"/>
              </w:rPr>
            </w:pPr>
          </w:p>
        </w:tc>
      </w:tr>
      <w:tr w:rsidR="00ED6409" w:rsidRPr="00D47E61" w14:paraId="74E18EF7" w14:textId="77777777" w:rsidTr="00D37355">
        <w:trPr>
          <w:tblCellSpacing w:w="15" w:type="dxa"/>
        </w:trPr>
        <w:tc>
          <w:tcPr>
            <w:tcW w:w="500" w:type="pct"/>
            <w:tcBorders>
              <w:top w:val="nil"/>
              <w:left w:val="nil"/>
              <w:bottom w:val="nil"/>
              <w:right w:val="nil"/>
            </w:tcBorders>
            <w:hideMark/>
          </w:tcPr>
          <w:p w14:paraId="786E59B9" w14:textId="77777777" w:rsidR="00ED6409" w:rsidRPr="00D47E61" w:rsidRDefault="00ED6409" w:rsidP="00D37355">
            <w:pPr>
              <w:spacing w:line="240" w:lineRule="auto"/>
              <w:contextualSpacing w:val="0"/>
              <w:rPr>
                <w:rFonts w:ascii="Times New Roman" w:hAnsi="Times New Roman"/>
                <w:sz w:val="20"/>
              </w:rPr>
            </w:pPr>
          </w:p>
        </w:tc>
        <w:tc>
          <w:tcPr>
            <w:tcW w:w="1500" w:type="pct"/>
            <w:tcBorders>
              <w:top w:val="nil"/>
              <w:left w:val="nil"/>
              <w:bottom w:val="nil"/>
              <w:right w:val="nil"/>
            </w:tcBorders>
            <w:hideMark/>
          </w:tcPr>
          <w:p w14:paraId="3C75135B"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griffier</w:t>
            </w:r>
          </w:p>
        </w:tc>
        <w:tc>
          <w:tcPr>
            <w:tcW w:w="3000" w:type="pct"/>
            <w:tcBorders>
              <w:top w:val="nil"/>
              <w:left w:val="nil"/>
              <w:bottom w:val="nil"/>
              <w:right w:val="nil"/>
            </w:tcBorders>
            <w:hideMark/>
          </w:tcPr>
          <w:p w14:paraId="72745B5A" w14:textId="77777777" w:rsidR="00ED6409" w:rsidRPr="00D47E61" w:rsidRDefault="00ED6409" w:rsidP="00D37355">
            <w:pPr>
              <w:spacing w:line="240" w:lineRule="auto"/>
              <w:contextualSpacing w:val="0"/>
              <w:rPr>
                <w:rFonts w:ascii="Times New Roman" w:hAnsi="Times New Roman"/>
                <w:sz w:val="22"/>
                <w:szCs w:val="22"/>
              </w:rPr>
            </w:pPr>
          </w:p>
        </w:tc>
      </w:tr>
      <w:tr w:rsidR="00ED6409" w:rsidRPr="00D47E61" w14:paraId="4989F77E" w14:textId="77777777" w:rsidTr="00D37355">
        <w:trPr>
          <w:tblCellSpacing w:w="15" w:type="dxa"/>
        </w:trPr>
        <w:tc>
          <w:tcPr>
            <w:tcW w:w="500" w:type="pct"/>
            <w:tcBorders>
              <w:top w:val="nil"/>
              <w:left w:val="nil"/>
              <w:bottom w:val="nil"/>
              <w:right w:val="nil"/>
            </w:tcBorders>
            <w:hideMark/>
          </w:tcPr>
          <w:p w14:paraId="0C36A2ED" w14:textId="77777777" w:rsidR="00ED6409" w:rsidRPr="00D47E61" w:rsidRDefault="00ED6409" w:rsidP="00D37355">
            <w:pPr>
              <w:spacing w:line="240" w:lineRule="auto"/>
              <w:contextualSpacing w:val="0"/>
              <w:rPr>
                <w:rFonts w:ascii="Times New Roman" w:hAnsi="Times New Roman"/>
                <w:sz w:val="20"/>
              </w:rPr>
            </w:pPr>
          </w:p>
        </w:tc>
        <w:tc>
          <w:tcPr>
            <w:tcW w:w="1500" w:type="pct"/>
            <w:tcBorders>
              <w:top w:val="nil"/>
              <w:left w:val="nil"/>
              <w:bottom w:val="nil"/>
              <w:right w:val="nil"/>
            </w:tcBorders>
            <w:hideMark/>
          </w:tcPr>
          <w:p w14:paraId="2715280E"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inspreker</w:t>
            </w:r>
          </w:p>
        </w:tc>
        <w:tc>
          <w:tcPr>
            <w:tcW w:w="3000" w:type="pct"/>
            <w:tcBorders>
              <w:top w:val="nil"/>
              <w:left w:val="nil"/>
              <w:bottom w:val="nil"/>
              <w:right w:val="nil"/>
            </w:tcBorders>
            <w:hideMark/>
          </w:tcPr>
          <w:p w14:paraId="71AE5F46" w14:textId="77777777" w:rsidR="00ED6409" w:rsidRPr="00D47E61" w:rsidRDefault="00ED6409" w:rsidP="00D37355">
            <w:pPr>
              <w:spacing w:line="240" w:lineRule="auto"/>
              <w:contextualSpacing w:val="0"/>
              <w:rPr>
                <w:rFonts w:ascii="Times New Roman" w:hAnsi="Times New Roman"/>
                <w:sz w:val="22"/>
                <w:szCs w:val="22"/>
              </w:rPr>
            </w:pPr>
          </w:p>
        </w:tc>
      </w:tr>
      <w:tr w:rsidR="00ED6409" w:rsidRPr="00D47E61" w14:paraId="2025AE25" w14:textId="77777777" w:rsidTr="00D37355">
        <w:trPr>
          <w:tblCellSpacing w:w="15" w:type="dxa"/>
        </w:trPr>
        <w:tc>
          <w:tcPr>
            <w:tcW w:w="500" w:type="pct"/>
            <w:tcBorders>
              <w:top w:val="nil"/>
              <w:left w:val="nil"/>
              <w:bottom w:val="nil"/>
              <w:right w:val="nil"/>
            </w:tcBorders>
            <w:hideMark/>
          </w:tcPr>
          <w:p w14:paraId="4CE86860" w14:textId="77777777" w:rsidR="00ED6409" w:rsidRPr="00D47E61" w:rsidRDefault="00ED6409" w:rsidP="00D37355">
            <w:pPr>
              <w:spacing w:line="240" w:lineRule="auto"/>
              <w:contextualSpacing w:val="0"/>
              <w:rPr>
                <w:rFonts w:ascii="Times New Roman" w:hAnsi="Times New Roman"/>
                <w:sz w:val="20"/>
              </w:rPr>
            </w:pPr>
          </w:p>
        </w:tc>
        <w:tc>
          <w:tcPr>
            <w:tcW w:w="1500" w:type="pct"/>
            <w:tcBorders>
              <w:top w:val="nil"/>
              <w:left w:val="nil"/>
              <w:bottom w:val="nil"/>
              <w:right w:val="nil"/>
            </w:tcBorders>
            <w:hideMark/>
          </w:tcPr>
          <w:p w14:paraId="0AF90F48"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overig</w:t>
            </w:r>
          </w:p>
        </w:tc>
        <w:tc>
          <w:tcPr>
            <w:tcW w:w="3000" w:type="pct"/>
            <w:tcBorders>
              <w:top w:val="nil"/>
              <w:left w:val="nil"/>
              <w:bottom w:val="nil"/>
              <w:right w:val="nil"/>
            </w:tcBorders>
            <w:hideMark/>
          </w:tcPr>
          <w:p w14:paraId="0FCBFFEC" w14:textId="77777777" w:rsidR="00ED6409" w:rsidRPr="00D47E61" w:rsidRDefault="00ED6409" w:rsidP="00D37355">
            <w:pPr>
              <w:spacing w:line="240" w:lineRule="auto"/>
              <w:contextualSpacing w:val="0"/>
              <w:rPr>
                <w:rFonts w:ascii="Times New Roman" w:hAnsi="Times New Roman"/>
                <w:sz w:val="22"/>
                <w:szCs w:val="22"/>
              </w:rPr>
            </w:pPr>
          </w:p>
        </w:tc>
      </w:tr>
      <w:tr w:rsidR="00ED6409" w:rsidRPr="00D47E61" w14:paraId="237A03E6" w14:textId="77777777" w:rsidTr="00D37355">
        <w:trPr>
          <w:tblCellSpacing w:w="15" w:type="dxa"/>
        </w:trPr>
        <w:tc>
          <w:tcPr>
            <w:tcW w:w="500" w:type="pct"/>
            <w:tcBorders>
              <w:top w:val="nil"/>
              <w:left w:val="nil"/>
              <w:bottom w:val="nil"/>
              <w:right w:val="nil"/>
            </w:tcBorders>
            <w:hideMark/>
          </w:tcPr>
          <w:p w14:paraId="609677C3" w14:textId="77777777" w:rsidR="00ED6409" w:rsidRPr="00D47E61" w:rsidRDefault="00ED6409" w:rsidP="00D37355">
            <w:pPr>
              <w:spacing w:line="240" w:lineRule="auto"/>
              <w:contextualSpacing w:val="0"/>
              <w:rPr>
                <w:rFonts w:ascii="Times New Roman" w:hAnsi="Times New Roman"/>
                <w:sz w:val="20"/>
              </w:rPr>
            </w:pPr>
          </w:p>
        </w:tc>
        <w:tc>
          <w:tcPr>
            <w:tcW w:w="1500" w:type="pct"/>
            <w:tcBorders>
              <w:top w:val="nil"/>
              <w:left w:val="nil"/>
              <w:bottom w:val="nil"/>
              <w:right w:val="nil"/>
            </w:tcBorders>
            <w:hideMark/>
          </w:tcPr>
          <w:p w14:paraId="077D6822"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ambtenaar/medewerker gemeente</w:t>
            </w:r>
          </w:p>
        </w:tc>
        <w:tc>
          <w:tcPr>
            <w:tcW w:w="3000" w:type="pct"/>
            <w:tcBorders>
              <w:top w:val="nil"/>
              <w:left w:val="nil"/>
              <w:bottom w:val="nil"/>
              <w:right w:val="nil"/>
            </w:tcBorders>
            <w:hideMark/>
          </w:tcPr>
          <w:p w14:paraId="7110903A" w14:textId="77777777" w:rsidR="00ED6409" w:rsidRPr="00D47E61" w:rsidRDefault="00ED6409" w:rsidP="00D37355">
            <w:pPr>
              <w:spacing w:line="240" w:lineRule="auto"/>
              <w:contextualSpacing w:val="0"/>
              <w:rPr>
                <w:rFonts w:ascii="Times New Roman" w:hAnsi="Times New Roman"/>
                <w:sz w:val="22"/>
                <w:szCs w:val="22"/>
              </w:rPr>
            </w:pPr>
          </w:p>
        </w:tc>
      </w:tr>
      <w:tr w:rsidR="00ED6409" w:rsidRPr="00DF5186" w14:paraId="77C8952A" w14:textId="77777777" w:rsidTr="00D37355">
        <w:trPr>
          <w:tblCellSpacing w:w="15" w:type="dxa"/>
        </w:trPr>
        <w:tc>
          <w:tcPr>
            <w:tcW w:w="500" w:type="pct"/>
            <w:tcBorders>
              <w:top w:val="nil"/>
              <w:left w:val="nil"/>
              <w:bottom w:val="nil"/>
              <w:right w:val="nil"/>
            </w:tcBorders>
            <w:hideMark/>
          </w:tcPr>
          <w:p w14:paraId="1AF447BA" w14:textId="77777777" w:rsidR="00ED6409" w:rsidRPr="00D47E61" w:rsidRDefault="00ED6409" w:rsidP="00D37355">
            <w:pPr>
              <w:spacing w:line="240" w:lineRule="auto"/>
              <w:contextualSpacing w:val="0"/>
              <w:rPr>
                <w:rFonts w:ascii="Times New Roman" w:hAnsi="Times New Roman"/>
                <w:sz w:val="20"/>
              </w:rPr>
            </w:pPr>
          </w:p>
        </w:tc>
        <w:tc>
          <w:tcPr>
            <w:tcW w:w="1500" w:type="pct"/>
            <w:tcBorders>
              <w:top w:val="nil"/>
              <w:left w:val="nil"/>
              <w:bottom w:val="nil"/>
              <w:right w:val="nil"/>
            </w:tcBorders>
            <w:hideMark/>
          </w:tcPr>
          <w:p w14:paraId="287074C0" w14:textId="77777777" w:rsidR="00ED6409" w:rsidRPr="00DF5186"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adviseur</w:t>
            </w:r>
          </w:p>
        </w:tc>
        <w:tc>
          <w:tcPr>
            <w:tcW w:w="3000" w:type="pct"/>
            <w:tcBorders>
              <w:top w:val="nil"/>
              <w:left w:val="nil"/>
              <w:bottom w:val="nil"/>
              <w:right w:val="nil"/>
            </w:tcBorders>
            <w:hideMark/>
          </w:tcPr>
          <w:p w14:paraId="7D3BBCD8" w14:textId="77777777" w:rsidR="00ED6409" w:rsidRPr="00DF5186" w:rsidRDefault="00ED6409" w:rsidP="00D37355">
            <w:pPr>
              <w:spacing w:line="240" w:lineRule="auto"/>
              <w:contextualSpacing w:val="0"/>
              <w:rPr>
                <w:rFonts w:ascii="Times New Roman" w:hAnsi="Times New Roman"/>
                <w:sz w:val="22"/>
                <w:szCs w:val="22"/>
              </w:rPr>
            </w:pPr>
          </w:p>
        </w:tc>
      </w:tr>
    </w:tbl>
    <w:p w14:paraId="650F5F45" w14:textId="77777777" w:rsidR="00ED6409" w:rsidRPr="00DF5186" w:rsidRDefault="00ED6409" w:rsidP="00ED6409">
      <w:pPr>
        <w:pStyle w:val="Kop2"/>
      </w:pPr>
      <w:bookmarkStart w:id="98" w:name="global-detail_d16507e1092"/>
      <w:bookmarkStart w:id="99" w:name="_Toc489351717"/>
      <w:bookmarkEnd w:id="98"/>
      <w:r w:rsidRPr="00DF5186">
        <w:lastRenderedPageBreak/>
        <w:t>Enumeratie gremiumSoort</w:t>
      </w:r>
      <w:bookmarkEnd w:id="99"/>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5039"/>
        <w:gridCol w:w="7537"/>
      </w:tblGrid>
      <w:tr w:rsidR="00ED6409" w:rsidRPr="00DF5186" w14:paraId="7347D01B" w14:textId="77777777" w:rsidTr="00D37355">
        <w:trPr>
          <w:tblCellSpacing w:w="15" w:type="dxa"/>
        </w:trPr>
        <w:tc>
          <w:tcPr>
            <w:tcW w:w="2000" w:type="pct"/>
            <w:tcBorders>
              <w:top w:val="nil"/>
              <w:left w:val="nil"/>
              <w:bottom w:val="nil"/>
              <w:right w:val="nil"/>
            </w:tcBorders>
            <w:hideMark/>
          </w:tcPr>
          <w:p w14:paraId="19C6D361"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b/>
                <w:bCs/>
                <w:sz w:val="22"/>
                <w:szCs w:val="22"/>
              </w:rPr>
              <w:t>Definitie</w:t>
            </w:r>
          </w:p>
        </w:tc>
        <w:tc>
          <w:tcPr>
            <w:tcW w:w="3000" w:type="pct"/>
            <w:tcBorders>
              <w:top w:val="nil"/>
              <w:left w:val="nil"/>
              <w:bottom w:val="nil"/>
              <w:right w:val="nil"/>
            </w:tcBorders>
            <w:hideMark/>
          </w:tcPr>
          <w:p w14:paraId="7BA7E6A2" w14:textId="77777777" w:rsidR="00ED6409" w:rsidRPr="00DF5186" w:rsidRDefault="00ED6409" w:rsidP="00D37355">
            <w:pPr>
              <w:spacing w:line="240" w:lineRule="auto"/>
              <w:contextualSpacing w:val="0"/>
              <w:rPr>
                <w:rFonts w:ascii="Times New Roman" w:hAnsi="Times New Roman"/>
                <w:sz w:val="22"/>
                <w:szCs w:val="22"/>
              </w:rPr>
            </w:pPr>
          </w:p>
        </w:tc>
      </w:tr>
    </w:tbl>
    <w:p w14:paraId="2507945F" w14:textId="77777777" w:rsidR="00ED6409" w:rsidRPr="00DF5186" w:rsidRDefault="00ED6409" w:rsidP="00ED6409">
      <w:pPr>
        <w:spacing w:line="240" w:lineRule="auto"/>
        <w:contextualSpacing w:val="0"/>
        <w:rPr>
          <w:rFonts w:ascii="Calibri" w:hAnsi="Calibri" w:cs="Calibri"/>
          <w:vanish/>
          <w:color w:val="000000"/>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90"/>
        <w:gridCol w:w="3767"/>
        <w:gridCol w:w="7519"/>
      </w:tblGrid>
      <w:tr w:rsidR="00ED6409" w:rsidRPr="00DF5186" w14:paraId="146662B7" w14:textId="77777777" w:rsidTr="00D37355">
        <w:trPr>
          <w:tblCellSpacing w:w="15" w:type="dxa"/>
        </w:trPr>
        <w:tc>
          <w:tcPr>
            <w:tcW w:w="0" w:type="auto"/>
            <w:tcBorders>
              <w:top w:val="nil"/>
              <w:left w:val="nil"/>
              <w:bottom w:val="nil"/>
              <w:right w:val="nil"/>
            </w:tcBorders>
            <w:hideMark/>
          </w:tcPr>
          <w:p w14:paraId="2ED3BE07"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Code</w:t>
            </w:r>
          </w:p>
        </w:tc>
        <w:tc>
          <w:tcPr>
            <w:tcW w:w="0" w:type="auto"/>
            <w:tcBorders>
              <w:top w:val="nil"/>
              <w:left w:val="nil"/>
              <w:bottom w:val="nil"/>
              <w:right w:val="nil"/>
            </w:tcBorders>
            <w:hideMark/>
          </w:tcPr>
          <w:p w14:paraId="0C2DF141"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Naam</w:t>
            </w:r>
          </w:p>
        </w:tc>
        <w:tc>
          <w:tcPr>
            <w:tcW w:w="0" w:type="auto"/>
            <w:tcBorders>
              <w:top w:val="nil"/>
              <w:left w:val="nil"/>
              <w:bottom w:val="nil"/>
              <w:right w:val="nil"/>
            </w:tcBorders>
            <w:hideMark/>
          </w:tcPr>
          <w:p w14:paraId="598D14DE"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Definitie</w:t>
            </w:r>
          </w:p>
        </w:tc>
      </w:tr>
      <w:tr w:rsidR="00ED6409" w:rsidRPr="00DF5186" w14:paraId="538D87DB" w14:textId="77777777" w:rsidTr="00D37355">
        <w:trPr>
          <w:tblCellSpacing w:w="15" w:type="dxa"/>
        </w:trPr>
        <w:tc>
          <w:tcPr>
            <w:tcW w:w="500" w:type="pct"/>
            <w:tcBorders>
              <w:top w:val="nil"/>
              <w:left w:val="nil"/>
              <w:bottom w:val="nil"/>
              <w:right w:val="nil"/>
            </w:tcBorders>
            <w:hideMark/>
          </w:tcPr>
          <w:p w14:paraId="36E5C6B2"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GR</w:t>
            </w:r>
          </w:p>
        </w:tc>
        <w:tc>
          <w:tcPr>
            <w:tcW w:w="1500" w:type="pct"/>
            <w:tcBorders>
              <w:top w:val="nil"/>
              <w:left w:val="nil"/>
              <w:bottom w:val="nil"/>
              <w:right w:val="nil"/>
            </w:tcBorders>
            <w:hideMark/>
          </w:tcPr>
          <w:p w14:paraId="280467B1"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gemeenteraad</w:t>
            </w:r>
          </w:p>
        </w:tc>
        <w:tc>
          <w:tcPr>
            <w:tcW w:w="3000" w:type="pct"/>
            <w:tcBorders>
              <w:top w:val="nil"/>
              <w:left w:val="nil"/>
              <w:bottom w:val="nil"/>
              <w:right w:val="nil"/>
            </w:tcBorders>
            <w:hideMark/>
          </w:tcPr>
          <w:p w14:paraId="4C0AC0A6"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4F13DE6E" w14:textId="77777777" w:rsidTr="00D37355">
        <w:trPr>
          <w:tblCellSpacing w:w="15" w:type="dxa"/>
        </w:trPr>
        <w:tc>
          <w:tcPr>
            <w:tcW w:w="500" w:type="pct"/>
            <w:tcBorders>
              <w:top w:val="nil"/>
              <w:left w:val="nil"/>
              <w:bottom w:val="nil"/>
              <w:right w:val="nil"/>
            </w:tcBorders>
            <w:hideMark/>
          </w:tcPr>
          <w:p w14:paraId="77A1B772"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RC</w:t>
            </w:r>
          </w:p>
        </w:tc>
        <w:tc>
          <w:tcPr>
            <w:tcW w:w="1500" w:type="pct"/>
            <w:tcBorders>
              <w:top w:val="nil"/>
              <w:left w:val="nil"/>
              <w:bottom w:val="nil"/>
              <w:right w:val="nil"/>
            </w:tcBorders>
            <w:hideMark/>
          </w:tcPr>
          <w:p w14:paraId="120776EB"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raadcommissie</w:t>
            </w:r>
          </w:p>
        </w:tc>
        <w:tc>
          <w:tcPr>
            <w:tcW w:w="3000" w:type="pct"/>
            <w:tcBorders>
              <w:top w:val="nil"/>
              <w:left w:val="nil"/>
              <w:bottom w:val="nil"/>
              <w:right w:val="nil"/>
            </w:tcBorders>
            <w:hideMark/>
          </w:tcPr>
          <w:p w14:paraId="4369DB6E"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355912B3" w14:textId="77777777" w:rsidTr="00D37355">
        <w:trPr>
          <w:tblCellSpacing w:w="15" w:type="dxa"/>
        </w:trPr>
        <w:tc>
          <w:tcPr>
            <w:tcW w:w="500" w:type="pct"/>
            <w:tcBorders>
              <w:top w:val="nil"/>
              <w:left w:val="nil"/>
              <w:bottom w:val="nil"/>
              <w:right w:val="nil"/>
            </w:tcBorders>
            <w:hideMark/>
          </w:tcPr>
          <w:p w14:paraId="48490923"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BW</w:t>
            </w:r>
          </w:p>
        </w:tc>
        <w:tc>
          <w:tcPr>
            <w:tcW w:w="1500" w:type="pct"/>
            <w:tcBorders>
              <w:top w:val="nil"/>
              <w:left w:val="nil"/>
              <w:bottom w:val="nil"/>
              <w:right w:val="nil"/>
            </w:tcBorders>
            <w:hideMark/>
          </w:tcPr>
          <w:p w14:paraId="34F06220"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college B&amp;W</w:t>
            </w:r>
          </w:p>
        </w:tc>
        <w:tc>
          <w:tcPr>
            <w:tcW w:w="3000" w:type="pct"/>
            <w:tcBorders>
              <w:top w:val="nil"/>
              <w:left w:val="nil"/>
              <w:bottom w:val="nil"/>
              <w:right w:val="nil"/>
            </w:tcBorders>
            <w:hideMark/>
          </w:tcPr>
          <w:p w14:paraId="04F13A5F" w14:textId="77777777" w:rsidR="00ED6409" w:rsidRPr="00DF5186" w:rsidRDefault="00ED6409" w:rsidP="00D37355">
            <w:pPr>
              <w:spacing w:line="240" w:lineRule="auto"/>
              <w:contextualSpacing w:val="0"/>
              <w:rPr>
                <w:rFonts w:ascii="Times New Roman" w:hAnsi="Times New Roman"/>
                <w:sz w:val="22"/>
                <w:szCs w:val="22"/>
              </w:rPr>
            </w:pPr>
          </w:p>
        </w:tc>
      </w:tr>
    </w:tbl>
    <w:p w14:paraId="352F1BBE" w14:textId="77777777" w:rsidR="00ED6409" w:rsidRPr="00DF5186" w:rsidRDefault="00ED6409" w:rsidP="00ED6409">
      <w:pPr>
        <w:pStyle w:val="Kop2"/>
      </w:pPr>
      <w:bookmarkStart w:id="100" w:name="global-detail_d16507e1283"/>
      <w:bookmarkStart w:id="101" w:name="_Toc489351718"/>
      <w:bookmarkEnd w:id="100"/>
      <w:r w:rsidRPr="00DF5186">
        <w:t>Enumeratie motieType</w:t>
      </w:r>
      <w:bookmarkEnd w:id="101"/>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5039"/>
        <w:gridCol w:w="7537"/>
      </w:tblGrid>
      <w:tr w:rsidR="00ED6409" w:rsidRPr="00DF5186" w14:paraId="3A07549C" w14:textId="77777777" w:rsidTr="00D37355">
        <w:trPr>
          <w:tblCellSpacing w:w="15" w:type="dxa"/>
        </w:trPr>
        <w:tc>
          <w:tcPr>
            <w:tcW w:w="2000" w:type="pct"/>
            <w:tcBorders>
              <w:top w:val="nil"/>
              <w:left w:val="nil"/>
              <w:bottom w:val="nil"/>
              <w:right w:val="nil"/>
            </w:tcBorders>
            <w:hideMark/>
          </w:tcPr>
          <w:p w14:paraId="6B482322"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b/>
                <w:bCs/>
                <w:sz w:val="22"/>
                <w:szCs w:val="22"/>
              </w:rPr>
              <w:t>Definitie</w:t>
            </w:r>
          </w:p>
        </w:tc>
        <w:tc>
          <w:tcPr>
            <w:tcW w:w="3000" w:type="pct"/>
            <w:tcBorders>
              <w:top w:val="nil"/>
              <w:left w:val="nil"/>
              <w:bottom w:val="nil"/>
              <w:right w:val="nil"/>
            </w:tcBorders>
            <w:hideMark/>
          </w:tcPr>
          <w:p w14:paraId="4978CAC2" w14:textId="77777777" w:rsidR="00ED6409" w:rsidRPr="00DF5186" w:rsidRDefault="00ED6409" w:rsidP="00D37355">
            <w:pPr>
              <w:spacing w:line="240" w:lineRule="auto"/>
              <w:contextualSpacing w:val="0"/>
              <w:rPr>
                <w:rFonts w:ascii="Times New Roman" w:hAnsi="Times New Roman"/>
                <w:sz w:val="22"/>
                <w:szCs w:val="22"/>
              </w:rPr>
            </w:pPr>
          </w:p>
        </w:tc>
      </w:tr>
    </w:tbl>
    <w:p w14:paraId="4645C03C" w14:textId="77777777" w:rsidR="00ED6409" w:rsidRPr="00DF5186" w:rsidRDefault="00ED6409" w:rsidP="00ED6409">
      <w:pPr>
        <w:spacing w:line="240" w:lineRule="auto"/>
        <w:contextualSpacing w:val="0"/>
        <w:rPr>
          <w:rFonts w:ascii="Calibri" w:hAnsi="Calibri" w:cs="Calibri"/>
          <w:vanish/>
          <w:color w:val="000000"/>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90"/>
        <w:gridCol w:w="3767"/>
        <w:gridCol w:w="7519"/>
      </w:tblGrid>
      <w:tr w:rsidR="00ED6409" w:rsidRPr="00DF5186" w14:paraId="013EE623" w14:textId="77777777" w:rsidTr="00D37355">
        <w:trPr>
          <w:tblCellSpacing w:w="15" w:type="dxa"/>
        </w:trPr>
        <w:tc>
          <w:tcPr>
            <w:tcW w:w="0" w:type="auto"/>
            <w:tcBorders>
              <w:top w:val="nil"/>
              <w:left w:val="nil"/>
              <w:bottom w:val="nil"/>
              <w:right w:val="nil"/>
            </w:tcBorders>
            <w:hideMark/>
          </w:tcPr>
          <w:p w14:paraId="7CEC9649"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Code</w:t>
            </w:r>
          </w:p>
        </w:tc>
        <w:tc>
          <w:tcPr>
            <w:tcW w:w="0" w:type="auto"/>
            <w:tcBorders>
              <w:top w:val="nil"/>
              <w:left w:val="nil"/>
              <w:bottom w:val="nil"/>
              <w:right w:val="nil"/>
            </w:tcBorders>
            <w:hideMark/>
          </w:tcPr>
          <w:p w14:paraId="1B4E5C38"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Naam</w:t>
            </w:r>
          </w:p>
        </w:tc>
        <w:tc>
          <w:tcPr>
            <w:tcW w:w="0" w:type="auto"/>
            <w:tcBorders>
              <w:top w:val="nil"/>
              <w:left w:val="nil"/>
              <w:bottom w:val="nil"/>
              <w:right w:val="nil"/>
            </w:tcBorders>
            <w:hideMark/>
          </w:tcPr>
          <w:p w14:paraId="283480D3"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Definitie</w:t>
            </w:r>
          </w:p>
        </w:tc>
      </w:tr>
      <w:tr w:rsidR="00ED6409" w:rsidRPr="00DF5186" w14:paraId="43418E60" w14:textId="77777777" w:rsidTr="00D37355">
        <w:trPr>
          <w:tblCellSpacing w:w="15" w:type="dxa"/>
        </w:trPr>
        <w:tc>
          <w:tcPr>
            <w:tcW w:w="500" w:type="pct"/>
            <w:tcBorders>
              <w:top w:val="nil"/>
              <w:left w:val="nil"/>
              <w:bottom w:val="nil"/>
              <w:right w:val="nil"/>
            </w:tcBorders>
            <w:hideMark/>
          </w:tcPr>
          <w:p w14:paraId="650F8B21"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R</w:t>
            </w:r>
          </w:p>
        </w:tc>
        <w:tc>
          <w:tcPr>
            <w:tcW w:w="1500" w:type="pct"/>
            <w:tcBorders>
              <w:top w:val="nil"/>
              <w:left w:val="nil"/>
              <w:bottom w:val="nil"/>
              <w:right w:val="nil"/>
            </w:tcBorders>
            <w:hideMark/>
          </w:tcPr>
          <w:p w14:paraId="20595698"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voorstel</w:t>
            </w:r>
          </w:p>
        </w:tc>
        <w:tc>
          <w:tcPr>
            <w:tcW w:w="3000" w:type="pct"/>
            <w:tcBorders>
              <w:top w:val="nil"/>
              <w:left w:val="nil"/>
              <w:bottom w:val="nil"/>
              <w:right w:val="nil"/>
            </w:tcBorders>
            <w:hideMark/>
          </w:tcPr>
          <w:p w14:paraId="1E5BCFDA" w14:textId="75ECE8B0" w:rsidR="00ED6409" w:rsidRPr="00DF5186" w:rsidRDefault="00F42BF7" w:rsidP="00D37355">
            <w:pPr>
              <w:spacing w:line="240" w:lineRule="auto"/>
              <w:contextualSpacing w:val="0"/>
              <w:rPr>
                <w:rFonts w:ascii="Times New Roman" w:hAnsi="Times New Roman"/>
                <w:sz w:val="22"/>
                <w:szCs w:val="22"/>
              </w:rPr>
            </w:pPr>
            <w:r w:rsidRPr="00F42BF7">
              <w:rPr>
                <w:rFonts w:ascii="Times New Roman" w:hAnsi="Times New Roman"/>
                <w:sz w:val="22"/>
                <w:szCs w:val="22"/>
              </w:rPr>
              <w:t>voorstellen van het college van B&amp;W en initiatiefvoorstellen van Raadsleden</w:t>
            </w:r>
          </w:p>
        </w:tc>
      </w:tr>
      <w:tr w:rsidR="00ED6409" w:rsidRPr="00DF5186" w14:paraId="72536BE2" w14:textId="77777777" w:rsidTr="00D37355">
        <w:trPr>
          <w:tblCellSpacing w:w="15" w:type="dxa"/>
        </w:trPr>
        <w:tc>
          <w:tcPr>
            <w:tcW w:w="500" w:type="pct"/>
            <w:tcBorders>
              <w:top w:val="nil"/>
              <w:left w:val="nil"/>
              <w:bottom w:val="nil"/>
              <w:right w:val="nil"/>
            </w:tcBorders>
            <w:hideMark/>
          </w:tcPr>
          <w:p w14:paraId="44FFCAD9"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A</w:t>
            </w:r>
          </w:p>
        </w:tc>
        <w:tc>
          <w:tcPr>
            <w:tcW w:w="1500" w:type="pct"/>
            <w:tcBorders>
              <w:top w:val="nil"/>
              <w:left w:val="nil"/>
              <w:bottom w:val="nil"/>
              <w:right w:val="nil"/>
            </w:tcBorders>
            <w:hideMark/>
          </w:tcPr>
          <w:p w14:paraId="2415B5BC"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afkeuring</w:t>
            </w:r>
          </w:p>
        </w:tc>
        <w:tc>
          <w:tcPr>
            <w:tcW w:w="3000" w:type="pct"/>
            <w:tcBorders>
              <w:top w:val="nil"/>
              <w:left w:val="nil"/>
              <w:bottom w:val="nil"/>
              <w:right w:val="nil"/>
            </w:tcBorders>
            <w:hideMark/>
          </w:tcPr>
          <w:p w14:paraId="6FE9AB09"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4797BC96" w14:textId="77777777" w:rsidTr="00D37355">
        <w:trPr>
          <w:tblCellSpacing w:w="15" w:type="dxa"/>
        </w:trPr>
        <w:tc>
          <w:tcPr>
            <w:tcW w:w="500" w:type="pct"/>
            <w:tcBorders>
              <w:top w:val="nil"/>
              <w:left w:val="nil"/>
              <w:bottom w:val="nil"/>
              <w:right w:val="nil"/>
            </w:tcBorders>
            <w:hideMark/>
          </w:tcPr>
          <w:p w14:paraId="055EA16F"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T</w:t>
            </w:r>
          </w:p>
        </w:tc>
        <w:tc>
          <w:tcPr>
            <w:tcW w:w="1500" w:type="pct"/>
            <w:tcBorders>
              <w:top w:val="nil"/>
              <w:left w:val="nil"/>
              <w:bottom w:val="nil"/>
              <w:right w:val="nil"/>
            </w:tcBorders>
            <w:hideMark/>
          </w:tcPr>
          <w:p w14:paraId="1A63DB32"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treurnis</w:t>
            </w:r>
          </w:p>
        </w:tc>
        <w:tc>
          <w:tcPr>
            <w:tcW w:w="3000" w:type="pct"/>
            <w:tcBorders>
              <w:top w:val="nil"/>
              <w:left w:val="nil"/>
              <w:bottom w:val="nil"/>
              <w:right w:val="nil"/>
            </w:tcBorders>
            <w:hideMark/>
          </w:tcPr>
          <w:p w14:paraId="03DCC5AA"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47E61" w14:paraId="146E3F91" w14:textId="77777777" w:rsidTr="00D37355">
        <w:trPr>
          <w:tblCellSpacing w:w="15" w:type="dxa"/>
        </w:trPr>
        <w:tc>
          <w:tcPr>
            <w:tcW w:w="500" w:type="pct"/>
            <w:tcBorders>
              <w:top w:val="nil"/>
              <w:left w:val="nil"/>
              <w:bottom w:val="nil"/>
              <w:right w:val="nil"/>
            </w:tcBorders>
            <w:hideMark/>
          </w:tcPr>
          <w:p w14:paraId="232A9851"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W</w:t>
            </w:r>
          </w:p>
        </w:tc>
        <w:tc>
          <w:tcPr>
            <w:tcW w:w="1500" w:type="pct"/>
            <w:tcBorders>
              <w:top w:val="nil"/>
              <w:left w:val="nil"/>
              <w:bottom w:val="nil"/>
              <w:right w:val="nil"/>
            </w:tcBorders>
            <w:hideMark/>
          </w:tcPr>
          <w:p w14:paraId="34221C64"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wantrouwen</w:t>
            </w:r>
          </w:p>
        </w:tc>
        <w:tc>
          <w:tcPr>
            <w:tcW w:w="3000" w:type="pct"/>
            <w:tcBorders>
              <w:top w:val="nil"/>
              <w:left w:val="nil"/>
              <w:bottom w:val="nil"/>
              <w:right w:val="nil"/>
            </w:tcBorders>
            <w:hideMark/>
          </w:tcPr>
          <w:p w14:paraId="1BA7EE50" w14:textId="77777777" w:rsidR="00ED6409" w:rsidRPr="00D47E61" w:rsidRDefault="00ED6409" w:rsidP="00D37355">
            <w:pPr>
              <w:spacing w:line="240" w:lineRule="auto"/>
              <w:contextualSpacing w:val="0"/>
              <w:rPr>
                <w:rFonts w:ascii="Times New Roman" w:hAnsi="Times New Roman"/>
                <w:sz w:val="22"/>
                <w:szCs w:val="22"/>
              </w:rPr>
            </w:pPr>
          </w:p>
        </w:tc>
      </w:tr>
      <w:tr w:rsidR="00ED6409" w:rsidRPr="00D47E61" w14:paraId="4BDC489B" w14:textId="77777777" w:rsidTr="00D37355">
        <w:trPr>
          <w:tblCellSpacing w:w="15" w:type="dxa"/>
        </w:trPr>
        <w:tc>
          <w:tcPr>
            <w:tcW w:w="500" w:type="pct"/>
            <w:tcBorders>
              <w:top w:val="nil"/>
              <w:left w:val="nil"/>
              <w:bottom w:val="nil"/>
              <w:right w:val="nil"/>
            </w:tcBorders>
            <w:hideMark/>
          </w:tcPr>
          <w:p w14:paraId="6489629C"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V</w:t>
            </w:r>
          </w:p>
        </w:tc>
        <w:tc>
          <w:tcPr>
            <w:tcW w:w="1500" w:type="pct"/>
            <w:tcBorders>
              <w:top w:val="nil"/>
              <w:left w:val="nil"/>
              <w:bottom w:val="nil"/>
              <w:right w:val="nil"/>
            </w:tcBorders>
            <w:hideMark/>
          </w:tcPr>
          <w:p w14:paraId="0598D8B6"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vreemd</w:t>
            </w:r>
          </w:p>
        </w:tc>
        <w:tc>
          <w:tcPr>
            <w:tcW w:w="3000" w:type="pct"/>
            <w:tcBorders>
              <w:top w:val="nil"/>
              <w:left w:val="nil"/>
              <w:bottom w:val="nil"/>
              <w:right w:val="nil"/>
            </w:tcBorders>
            <w:hideMark/>
          </w:tcPr>
          <w:p w14:paraId="53BE7005" w14:textId="77777777" w:rsidR="00ED6409" w:rsidRPr="00D47E61" w:rsidRDefault="00ED6409" w:rsidP="00D37355">
            <w:pPr>
              <w:spacing w:line="240" w:lineRule="auto"/>
              <w:contextualSpacing w:val="0"/>
              <w:rPr>
                <w:rFonts w:ascii="Times New Roman" w:hAnsi="Times New Roman"/>
                <w:sz w:val="22"/>
                <w:szCs w:val="22"/>
              </w:rPr>
            </w:pPr>
          </w:p>
        </w:tc>
      </w:tr>
      <w:tr w:rsidR="00ED6409" w:rsidRPr="00D47E61" w14:paraId="1D0341B1" w14:textId="77777777" w:rsidTr="00D37355">
        <w:trPr>
          <w:tblCellSpacing w:w="15" w:type="dxa"/>
        </w:trPr>
        <w:tc>
          <w:tcPr>
            <w:tcW w:w="500" w:type="pct"/>
            <w:tcBorders>
              <w:top w:val="nil"/>
              <w:left w:val="nil"/>
              <w:bottom w:val="nil"/>
              <w:right w:val="nil"/>
            </w:tcBorders>
            <w:hideMark/>
          </w:tcPr>
          <w:p w14:paraId="5CDA4583"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O</w:t>
            </w:r>
          </w:p>
        </w:tc>
        <w:tc>
          <w:tcPr>
            <w:tcW w:w="1500" w:type="pct"/>
            <w:tcBorders>
              <w:top w:val="nil"/>
              <w:left w:val="nil"/>
              <w:bottom w:val="nil"/>
              <w:right w:val="nil"/>
            </w:tcBorders>
            <w:hideMark/>
          </w:tcPr>
          <w:p w14:paraId="3CA99F50"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overig</w:t>
            </w:r>
          </w:p>
        </w:tc>
        <w:tc>
          <w:tcPr>
            <w:tcW w:w="3000" w:type="pct"/>
            <w:tcBorders>
              <w:top w:val="nil"/>
              <w:left w:val="nil"/>
              <w:bottom w:val="nil"/>
              <w:right w:val="nil"/>
            </w:tcBorders>
            <w:hideMark/>
          </w:tcPr>
          <w:p w14:paraId="5251890B" w14:textId="77259918" w:rsidR="00ED6409" w:rsidRPr="00D47E61" w:rsidRDefault="00F42BF7" w:rsidP="00F42BF7">
            <w:pPr>
              <w:autoSpaceDE w:val="0"/>
              <w:autoSpaceDN w:val="0"/>
              <w:adjustRightInd w:val="0"/>
              <w:spacing w:after="1" w:line="240" w:lineRule="auto"/>
              <w:contextualSpacing w:val="0"/>
              <w:rPr>
                <w:rFonts w:ascii="Calibri" w:eastAsia="Calibri" w:hAnsi="Calibri" w:cs="Calibri"/>
                <w:sz w:val="20"/>
                <w:szCs w:val="20"/>
              </w:rPr>
            </w:pPr>
            <w:r w:rsidRPr="00D47E61">
              <w:rPr>
                <w:rFonts w:ascii="Calibri" w:eastAsia="Calibri" w:hAnsi="Calibri" w:cs="Calibri"/>
                <w:sz w:val="20"/>
                <w:szCs w:val="20"/>
              </w:rPr>
              <w:t>Dit is de standaardwaarde</w:t>
            </w:r>
          </w:p>
        </w:tc>
      </w:tr>
    </w:tbl>
    <w:p w14:paraId="20FBDCD9" w14:textId="77777777" w:rsidR="00ED6409" w:rsidRPr="00D47E61" w:rsidRDefault="00ED6409" w:rsidP="00ED6409">
      <w:pPr>
        <w:pStyle w:val="Kop2"/>
      </w:pPr>
      <w:bookmarkStart w:id="102" w:name="global-detail_d16507e1621"/>
      <w:bookmarkStart w:id="103" w:name="_Toc489351719"/>
      <w:bookmarkEnd w:id="102"/>
      <w:r w:rsidRPr="00D47E61">
        <w:t>Enumeratie stemKeuze</w:t>
      </w:r>
      <w:bookmarkEnd w:id="103"/>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5039"/>
        <w:gridCol w:w="7537"/>
      </w:tblGrid>
      <w:tr w:rsidR="00ED6409" w:rsidRPr="00D47E61" w14:paraId="200E4610" w14:textId="77777777" w:rsidTr="00D37355">
        <w:trPr>
          <w:tblCellSpacing w:w="15" w:type="dxa"/>
        </w:trPr>
        <w:tc>
          <w:tcPr>
            <w:tcW w:w="2000" w:type="pct"/>
            <w:tcBorders>
              <w:top w:val="nil"/>
              <w:left w:val="nil"/>
              <w:bottom w:val="nil"/>
              <w:right w:val="nil"/>
            </w:tcBorders>
            <w:hideMark/>
          </w:tcPr>
          <w:p w14:paraId="7954377C"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b/>
                <w:bCs/>
                <w:sz w:val="22"/>
                <w:szCs w:val="22"/>
              </w:rPr>
              <w:t>Definitie</w:t>
            </w:r>
          </w:p>
        </w:tc>
        <w:tc>
          <w:tcPr>
            <w:tcW w:w="3000" w:type="pct"/>
            <w:tcBorders>
              <w:top w:val="nil"/>
              <w:left w:val="nil"/>
              <w:bottom w:val="nil"/>
              <w:right w:val="nil"/>
            </w:tcBorders>
            <w:hideMark/>
          </w:tcPr>
          <w:p w14:paraId="2EE19B44"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de uitgebrachte keuze van een STEM</w:t>
            </w:r>
          </w:p>
        </w:tc>
      </w:tr>
    </w:tbl>
    <w:p w14:paraId="5EA29CCB" w14:textId="77777777" w:rsidR="00ED6409" w:rsidRPr="00D47E61" w:rsidRDefault="00ED6409" w:rsidP="00ED6409">
      <w:pPr>
        <w:spacing w:line="240" w:lineRule="auto"/>
        <w:contextualSpacing w:val="0"/>
        <w:rPr>
          <w:rFonts w:ascii="Calibri" w:hAnsi="Calibri" w:cs="Calibri"/>
          <w:vanish/>
          <w:color w:val="000000"/>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90"/>
        <w:gridCol w:w="3767"/>
        <w:gridCol w:w="7519"/>
      </w:tblGrid>
      <w:tr w:rsidR="00ED6409" w:rsidRPr="00D47E61" w14:paraId="3404FB04" w14:textId="77777777" w:rsidTr="00D37355">
        <w:trPr>
          <w:tblCellSpacing w:w="15" w:type="dxa"/>
        </w:trPr>
        <w:tc>
          <w:tcPr>
            <w:tcW w:w="0" w:type="auto"/>
            <w:tcBorders>
              <w:top w:val="nil"/>
              <w:left w:val="nil"/>
              <w:bottom w:val="nil"/>
              <w:right w:val="nil"/>
            </w:tcBorders>
            <w:hideMark/>
          </w:tcPr>
          <w:p w14:paraId="1F65EE71"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Code</w:t>
            </w:r>
          </w:p>
        </w:tc>
        <w:tc>
          <w:tcPr>
            <w:tcW w:w="0" w:type="auto"/>
            <w:tcBorders>
              <w:top w:val="nil"/>
              <w:left w:val="nil"/>
              <w:bottom w:val="nil"/>
              <w:right w:val="nil"/>
            </w:tcBorders>
            <w:hideMark/>
          </w:tcPr>
          <w:p w14:paraId="24791E99"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Naam</w:t>
            </w:r>
          </w:p>
        </w:tc>
        <w:tc>
          <w:tcPr>
            <w:tcW w:w="0" w:type="auto"/>
            <w:tcBorders>
              <w:top w:val="nil"/>
              <w:left w:val="nil"/>
              <w:bottom w:val="nil"/>
              <w:right w:val="nil"/>
            </w:tcBorders>
            <w:hideMark/>
          </w:tcPr>
          <w:p w14:paraId="55979A3D"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i/>
                <w:iCs/>
                <w:sz w:val="22"/>
                <w:szCs w:val="22"/>
              </w:rPr>
              <w:t>Definitie</w:t>
            </w:r>
          </w:p>
        </w:tc>
      </w:tr>
      <w:tr w:rsidR="00ED6409" w:rsidRPr="00D47E61" w14:paraId="6347E9F0" w14:textId="77777777" w:rsidTr="00D37355">
        <w:trPr>
          <w:tblCellSpacing w:w="15" w:type="dxa"/>
        </w:trPr>
        <w:tc>
          <w:tcPr>
            <w:tcW w:w="500" w:type="pct"/>
            <w:tcBorders>
              <w:top w:val="nil"/>
              <w:left w:val="nil"/>
              <w:bottom w:val="nil"/>
              <w:right w:val="nil"/>
            </w:tcBorders>
            <w:hideMark/>
          </w:tcPr>
          <w:p w14:paraId="3E1E8EA9"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V</w:t>
            </w:r>
          </w:p>
        </w:tc>
        <w:tc>
          <w:tcPr>
            <w:tcW w:w="1500" w:type="pct"/>
            <w:tcBorders>
              <w:top w:val="nil"/>
              <w:left w:val="nil"/>
              <w:bottom w:val="nil"/>
              <w:right w:val="nil"/>
            </w:tcBorders>
            <w:hideMark/>
          </w:tcPr>
          <w:p w14:paraId="3553CACD"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voor</w:t>
            </w:r>
          </w:p>
        </w:tc>
        <w:tc>
          <w:tcPr>
            <w:tcW w:w="3000" w:type="pct"/>
            <w:tcBorders>
              <w:top w:val="nil"/>
              <w:left w:val="nil"/>
              <w:bottom w:val="nil"/>
              <w:right w:val="nil"/>
            </w:tcBorders>
            <w:hideMark/>
          </w:tcPr>
          <w:p w14:paraId="6A97F968" w14:textId="77777777" w:rsidR="00ED6409" w:rsidRPr="00D47E61" w:rsidRDefault="00ED6409" w:rsidP="00D37355">
            <w:pPr>
              <w:spacing w:line="240" w:lineRule="auto"/>
              <w:contextualSpacing w:val="0"/>
              <w:rPr>
                <w:rFonts w:ascii="Times New Roman" w:hAnsi="Times New Roman"/>
                <w:sz w:val="22"/>
                <w:szCs w:val="22"/>
              </w:rPr>
            </w:pPr>
          </w:p>
        </w:tc>
      </w:tr>
      <w:tr w:rsidR="00ED6409" w:rsidRPr="00D47E61" w14:paraId="3CFDA8B5" w14:textId="77777777" w:rsidTr="00D37355">
        <w:trPr>
          <w:tblCellSpacing w:w="15" w:type="dxa"/>
        </w:trPr>
        <w:tc>
          <w:tcPr>
            <w:tcW w:w="500" w:type="pct"/>
            <w:tcBorders>
              <w:top w:val="nil"/>
              <w:left w:val="nil"/>
              <w:bottom w:val="nil"/>
              <w:right w:val="nil"/>
            </w:tcBorders>
            <w:hideMark/>
          </w:tcPr>
          <w:p w14:paraId="58E69040"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T</w:t>
            </w:r>
          </w:p>
        </w:tc>
        <w:tc>
          <w:tcPr>
            <w:tcW w:w="1500" w:type="pct"/>
            <w:tcBorders>
              <w:top w:val="nil"/>
              <w:left w:val="nil"/>
              <w:bottom w:val="nil"/>
              <w:right w:val="nil"/>
            </w:tcBorders>
            <w:hideMark/>
          </w:tcPr>
          <w:p w14:paraId="2038CEF4"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tegen</w:t>
            </w:r>
          </w:p>
        </w:tc>
        <w:tc>
          <w:tcPr>
            <w:tcW w:w="3000" w:type="pct"/>
            <w:tcBorders>
              <w:top w:val="nil"/>
              <w:left w:val="nil"/>
              <w:bottom w:val="nil"/>
              <w:right w:val="nil"/>
            </w:tcBorders>
            <w:hideMark/>
          </w:tcPr>
          <w:p w14:paraId="3E68291A" w14:textId="77777777" w:rsidR="00ED6409" w:rsidRPr="00D47E61" w:rsidRDefault="00ED6409" w:rsidP="00D37355">
            <w:pPr>
              <w:spacing w:line="240" w:lineRule="auto"/>
              <w:contextualSpacing w:val="0"/>
              <w:rPr>
                <w:rFonts w:ascii="Times New Roman" w:hAnsi="Times New Roman"/>
                <w:sz w:val="22"/>
                <w:szCs w:val="22"/>
              </w:rPr>
            </w:pPr>
          </w:p>
        </w:tc>
      </w:tr>
      <w:tr w:rsidR="00ED6409" w:rsidRPr="00D47E61" w14:paraId="05327012" w14:textId="77777777" w:rsidTr="00D37355">
        <w:trPr>
          <w:tblCellSpacing w:w="15" w:type="dxa"/>
        </w:trPr>
        <w:tc>
          <w:tcPr>
            <w:tcW w:w="500" w:type="pct"/>
            <w:tcBorders>
              <w:top w:val="nil"/>
              <w:left w:val="nil"/>
              <w:bottom w:val="nil"/>
              <w:right w:val="nil"/>
            </w:tcBorders>
            <w:hideMark/>
          </w:tcPr>
          <w:p w14:paraId="6A3DEE8F"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A</w:t>
            </w:r>
          </w:p>
        </w:tc>
        <w:tc>
          <w:tcPr>
            <w:tcW w:w="1500" w:type="pct"/>
            <w:tcBorders>
              <w:top w:val="nil"/>
              <w:left w:val="nil"/>
              <w:bottom w:val="nil"/>
              <w:right w:val="nil"/>
            </w:tcBorders>
            <w:hideMark/>
          </w:tcPr>
          <w:p w14:paraId="64F5D6BD"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afwezig</w:t>
            </w:r>
          </w:p>
        </w:tc>
        <w:tc>
          <w:tcPr>
            <w:tcW w:w="3000" w:type="pct"/>
            <w:tcBorders>
              <w:top w:val="nil"/>
              <w:left w:val="nil"/>
              <w:bottom w:val="nil"/>
              <w:right w:val="nil"/>
            </w:tcBorders>
            <w:hideMark/>
          </w:tcPr>
          <w:p w14:paraId="463BF4FD" w14:textId="77777777" w:rsidR="00ED6409" w:rsidRPr="00D47E61" w:rsidRDefault="00ED6409" w:rsidP="00D37355">
            <w:pPr>
              <w:spacing w:line="240" w:lineRule="auto"/>
              <w:contextualSpacing w:val="0"/>
              <w:rPr>
                <w:rFonts w:ascii="Times New Roman" w:hAnsi="Times New Roman"/>
                <w:sz w:val="22"/>
                <w:szCs w:val="22"/>
              </w:rPr>
            </w:pPr>
          </w:p>
        </w:tc>
      </w:tr>
      <w:tr w:rsidR="00ED6409" w:rsidRPr="00DF5186" w14:paraId="5DF6A468" w14:textId="77777777" w:rsidTr="00D37355">
        <w:trPr>
          <w:tblCellSpacing w:w="15" w:type="dxa"/>
        </w:trPr>
        <w:tc>
          <w:tcPr>
            <w:tcW w:w="500" w:type="pct"/>
            <w:tcBorders>
              <w:top w:val="nil"/>
              <w:left w:val="nil"/>
              <w:bottom w:val="nil"/>
              <w:right w:val="nil"/>
            </w:tcBorders>
            <w:hideMark/>
          </w:tcPr>
          <w:p w14:paraId="7B021410" w14:textId="77777777" w:rsidR="00ED6409" w:rsidRPr="00D47E61"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O</w:t>
            </w:r>
          </w:p>
        </w:tc>
        <w:tc>
          <w:tcPr>
            <w:tcW w:w="1500" w:type="pct"/>
            <w:tcBorders>
              <w:top w:val="nil"/>
              <w:left w:val="nil"/>
              <w:bottom w:val="nil"/>
              <w:right w:val="nil"/>
            </w:tcBorders>
            <w:hideMark/>
          </w:tcPr>
          <w:p w14:paraId="19C8AC7D" w14:textId="77777777" w:rsidR="00ED6409" w:rsidRPr="00DF5186" w:rsidRDefault="00ED6409" w:rsidP="00D37355">
            <w:pPr>
              <w:spacing w:line="240" w:lineRule="auto"/>
              <w:contextualSpacing w:val="0"/>
              <w:rPr>
                <w:rFonts w:ascii="Times New Roman" w:hAnsi="Times New Roman"/>
                <w:sz w:val="22"/>
                <w:szCs w:val="22"/>
              </w:rPr>
            </w:pPr>
            <w:r w:rsidRPr="00D47E61">
              <w:rPr>
                <w:rFonts w:ascii="Times New Roman" w:hAnsi="Times New Roman"/>
                <w:sz w:val="22"/>
                <w:szCs w:val="22"/>
              </w:rPr>
              <w:t>onthouden</w:t>
            </w:r>
          </w:p>
        </w:tc>
        <w:tc>
          <w:tcPr>
            <w:tcW w:w="3000" w:type="pct"/>
            <w:tcBorders>
              <w:top w:val="nil"/>
              <w:left w:val="nil"/>
              <w:bottom w:val="nil"/>
              <w:right w:val="nil"/>
            </w:tcBorders>
            <w:hideMark/>
          </w:tcPr>
          <w:p w14:paraId="428E08DB" w14:textId="77777777" w:rsidR="00ED6409" w:rsidRPr="00DF5186" w:rsidRDefault="00ED6409" w:rsidP="00D37355">
            <w:pPr>
              <w:spacing w:line="240" w:lineRule="auto"/>
              <w:contextualSpacing w:val="0"/>
              <w:rPr>
                <w:rFonts w:ascii="Times New Roman" w:hAnsi="Times New Roman"/>
                <w:sz w:val="22"/>
                <w:szCs w:val="22"/>
              </w:rPr>
            </w:pPr>
          </w:p>
        </w:tc>
      </w:tr>
    </w:tbl>
    <w:p w14:paraId="5A0E045E" w14:textId="77777777" w:rsidR="00ED6409" w:rsidRPr="00DF5186" w:rsidRDefault="00ED6409" w:rsidP="00ED6409">
      <w:pPr>
        <w:pStyle w:val="Kop2"/>
      </w:pPr>
      <w:bookmarkStart w:id="104" w:name="global-detail_d16507e1873"/>
      <w:bookmarkStart w:id="105" w:name="_Toc489351720"/>
      <w:bookmarkEnd w:id="104"/>
      <w:r w:rsidRPr="00DF5186">
        <w:lastRenderedPageBreak/>
        <w:t>Enumeratie stemmingResultaat</w:t>
      </w:r>
      <w:bookmarkEnd w:id="105"/>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5039"/>
        <w:gridCol w:w="7537"/>
      </w:tblGrid>
      <w:tr w:rsidR="00ED6409" w:rsidRPr="00DF5186" w14:paraId="1C4FA7BC" w14:textId="77777777" w:rsidTr="00D37355">
        <w:trPr>
          <w:tblCellSpacing w:w="15" w:type="dxa"/>
        </w:trPr>
        <w:tc>
          <w:tcPr>
            <w:tcW w:w="2000" w:type="pct"/>
            <w:tcBorders>
              <w:top w:val="nil"/>
              <w:left w:val="nil"/>
              <w:bottom w:val="nil"/>
              <w:right w:val="nil"/>
            </w:tcBorders>
            <w:hideMark/>
          </w:tcPr>
          <w:p w14:paraId="66CA7B23"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b/>
                <w:bCs/>
                <w:sz w:val="22"/>
                <w:szCs w:val="22"/>
              </w:rPr>
              <w:t>Definitie</w:t>
            </w:r>
          </w:p>
        </w:tc>
        <w:tc>
          <w:tcPr>
            <w:tcW w:w="3000" w:type="pct"/>
            <w:tcBorders>
              <w:top w:val="nil"/>
              <w:left w:val="nil"/>
              <w:bottom w:val="nil"/>
              <w:right w:val="nil"/>
            </w:tcBorders>
            <w:hideMark/>
          </w:tcPr>
          <w:p w14:paraId="00E2EAA0" w14:textId="77777777" w:rsidR="00ED6409" w:rsidRPr="00DF5186" w:rsidRDefault="00ED6409" w:rsidP="00D37355">
            <w:pPr>
              <w:spacing w:line="240" w:lineRule="auto"/>
              <w:contextualSpacing w:val="0"/>
              <w:rPr>
                <w:rFonts w:ascii="Times New Roman" w:hAnsi="Times New Roman"/>
                <w:sz w:val="22"/>
                <w:szCs w:val="22"/>
              </w:rPr>
            </w:pPr>
          </w:p>
        </w:tc>
      </w:tr>
    </w:tbl>
    <w:p w14:paraId="36E2A633" w14:textId="77777777" w:rsidR="00ED6409" w:rsidRPr="00DF5186" w:rsidRDefault="00ED6409" w:rsidP="00ED6409">
      <w:pPr>
        <w:spacing w:line="240" w:lineRule="auto"/>
        <w:contextualSpacing w:val="0"/>
        <w:rPr>
          <w:rFonts w:ascii="Calibri" w:hAnsi="Calibri" w:cs="Calibri"/>
          <w:vanish/>
          <w:color w:val="000000"/>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90"/>
        <w:gridCol w:w="3767"/>
        <w:gridCol w:w="7519"/>
      </w:tblGrid>
      <w:tr w:rsidR="00ED6409" w:rsidRPr="00DF5186" w14:paraId="5DF00F94" w14:textId="77777777" w:rsidTr="00D37355">
        <w:trPr>
          <w:tblCellSpacing w:w="15" w:type="dxa"/>
        </w:trPr>
        <w:tc>
          <w:tcPr>
            <w:tcW w:w="0" w:type="auto"/>
            <w:tcBorders>
              <w:top w:val="nil"/>
              <w:left w:val="nil"/>
              <w:bottom w:val="nil"/>
              <w:right w:val="nil"/>
            </w:tcBorders>
            <w:hideMark/>
          </w:tcPr>
          <w:p w14:paraId="300EBBC5"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Code</w:t>
            </w:r>
          </w:p>
        </w:tc>
        <w:tc>
          <w:tcPr>
            <w:tcW w:w="0" w:type="auto"/>
            <w:tcBorders>
              <w:top w:val="nil"/>
              <w:left w:val="nil"/>
              <w:bottom w:val="nil"/>
              <w:right w:val="nil"/>
            </w:tcBorders>
            <w:hideMark/>
          </w:tcPr>
          <w:p w14:paraId="4046506E"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Naam</w:t>
            </w:r>
          </w:p>
        </w:tc>
        <w:tc>
          <w:tcPr>
            <w:tcW w:w="0" w:type="auto"/>
            <w:tcBorders>
              <w:top w:val="nil"/>
              <w:left w:val="nil"/>
              <w:bottom w:val="nil"/>
              <w:right w:val="nil"/>
            </w:tcBorders>
            <w:hideMark/>
          </w:tcPr>
          <w:p w14:paraId="648859F6"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Definitie</w:t>
            </w:r>
          </w:p>
        </w:tc>
      </w:tr>
      <w:tr w:rsidR="00ED6409" w:rsidRPr="00DF5186" w14:paraId="299D7493" w14:textId="77777777" w:rsidTr="00D37355">
        <w:trPr>
          <w:tblCellSpacing w:w="15" w:type="dxa"/>
        </w:trPr>
        <w:tc>
          <w:tcPr>
            <w:tcW w:w="500" w:type="pct"/>
            <w:tcBorders>
              <w:top w:val="nil"/>
              <w:left w:val="nil"/>
              <w:bottom w:val="nil"/>
              <w:right w:val="nil"/>
            </w:tcBorders>
            <w:hideMark/>
          </w:tcPr>
          <w:p w14:paraId="5D92791B"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V</w:t>
            </w:r>
          </w:p>
        </w:tc>
        <w:tc>
          <w:tcPr>
            <w:tcW w:w="1500" w:type="pct"/>
            <w:tcBorders>
              <w:top w:val="nil"/>
              <w:left w:val="nil"/>
              <w:bottom w:val="nil"/>
              <w:right w:val="nil"/>
            </w:tcBorders>
            <w:hideMark/>
          </w:tcPr>
          <w:p w14:paraId="573CE091"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voor</w:t>
            </w:r>
          </w:p>
        </w:tc>
        <w:tc>
          <w:tcPr>
            <w:tcW w:w="3000" w:type="pct"/>
            <w:tcBorders>
              <w:top w:val="nil"/>
              <w:left w:val="nil"/>
              <w:bottom w:val="nil"/>
              <w:right w:val="nil"/>
            </w:tcBorders>
            <w:hideMark/>
          </w:tcPr>
          <w:p w14:paraId="557FF9C2"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7E108EA8" w14:textId="77777777" w:rsidTr="00D37355">
        <w:trPr>
          <w:tblCellSpacing w:w="15" w:type="dxa"/>
        </w:trPr>
        <w:tc>
          <w:tcPr>
            <w:tcW w:w="500" w:type="pct"/>
            <w:tcBorders>
              <w:top w:val="nil"/>
              <w:left w:val="nil"/>
              <w:bottom w:val="nil"/>
              <w:right w:val="nil"/>
            </w:tcBorders>
            <w:hideMark/>
          </w:tcPr>
          <w:p w14:paraId="188DF0DD"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T</w:t>
            </w:r>
          </w:p>
        </w:tc>
        <w:tc>
          <w:tcPr>
            <w:tcW w:w="1500" w:type="pct"/>
            <w:tcBorders>
              <w:top w:val="nil"/>
              <w:left w:val="nil"/>
              <w:bottom w:val="nil"/>
              <w:right w:val="nil"/>
            </w:tcBorders>
            <w:hideMark/>
          </w:tcPr>
          <w:p w14:paraId="185E1060"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tegen</w:t>
            </w:r>
          </w:p>
        </w:tc>
        <w:tc>
          <w:tcPr>
            <w:tcW w:w="3000" w:type="pct"/>
            <w:tcBorders>
              <w:top w:val="nil"/>
              <w:left w:val="nil"/>
              <w:bottom w:val="nil"/>
              <w:right w:val="nil"/>
            </w:tcBorders>
            <w:hideMark/>
          </w:tcPr>
          <w:p w14:paraId="6BA6EE4A"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6BD36C4C" w14:textId="77777777" w:rsidTr="00D37355">
        <w:trPr>
          <w:tblCellSpacing w:w="15" w:type="dxa"/>
        </w:trPr>
        <w:tc>
          <w:tcPr>
            <w:tcW w:w="500" w:type="pct"/>
            <w:tcBorders>
              <w:top w:val="nil"/>
              <w:left w:val="nil"/>
              <w:bottom w:val="nil"/>
              <w:right w:val="nil"/>
            </w:tcBorders>
            <w:hideMark/>
          </w:tcPr>
          <w:p w14:paraId="5C3DB3F2"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G</w:t>
            </w:r>
          </w:p>
        </w:tc>
        <w:tc>
          <w:tcPr>
            <w:tcW w:w="1500" w:type="pct"/>
            <w:tcBorders>
              <w:top w:val="nil"/>
              <w:left w:val="nil"/>
              <w:bottom w:val="nil"/>
              <w:right w:val="nil"/>
            </w:tcBorders>
            <w:hideMark/>
          </w:tcPr>
          <w:p w14:paraId="462D40ED"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gelijk</w:t>
            </w:r>
          </w:p>
        </w:tc>
        <w:tc>
          <w:tcPr>
            <w:tcW w:w="3000" w:type="pct"/>
            <w:tcBorders>
              <w:top w:val="nil"/>
              <w:left w:val="nil"/>
              <w:bottom w:val="nil"/>
              <w:right w:val="nil"/>
            </w:tcBorders>
            <w:hideMark/>
          </w:tcPr>
          <w:p w14:paraId="5120A128" w14:textId="77777777" w:rsidR="00ED6409" w:rsidRPr="00DF5186" w:rsidRDefault="00ED6409" w:rsidP="00D37355">
            <w:pPr>
              <w:spacing w:line="240" w:lineRule="auto"/>
              <w:contextualSpacing w:val="0"/>
              <w:rPr>
                <w:rFonts w:ascii="Times New Roman" w:hAnsi="Times New Roman"/>
                <w:sz w:val="22"/>
                <w:szCs w:val="22"/>
              </w:rPr>
            </w:pPr>
          </w:p>
        </w:tc>
      </w:tr>
    </w:tbl>
    <w:p w14:paraId="28EE879D" w14:textId="77777777" w:rsidR="00ED6409" w:rsidRPr="00DF5186" w:rsidRDefault="00ED6409" w:rsidP="00ED6409">
      <w:pPr>
        <w:pStyle w:val="Kop2"/>
      </w:pPr>
      <w:bookmarkStart w:id="106" w:name="global-detail_d16507e2064"/>
      <w:bookmarkStart w:id="107" w:name="_Toc489351721"/>
      <w:bookmarkEnd w:id="106"/>
      <w:r w:rsidRPr="00DF5186">
        <w:t>Enumeratie stemmingsType</w:t>
      </w:r>
      <w:bookmarkEnd w:id="107"/>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5039"/>
        <w:gridCol w:w="7537"/>
      </w:tblGrid>
      <w:tr w:rsidR="00ED6409" w:rsidRPr="00DF5186" w14:paraId="5ED7A92B" w14:textId="77777777" w:rsidTr="00D37355">
        <w:trPr>
          <w:tblCellSpacing w:w="15" w:type="dxa"/>
        </w:trPr>
        <w:tc>
          <w:tcPr>
            <w:tcW w:w="2000" w:type="pct"/>
            <w:tcBorders>
              <w:top w:val="nil"/>
              <w:left w:val="nil"/>
              <w:bottom w:val="nil"/>
              <w:right w:val="nil"/>
            </w:tcBorders>
            <w:hideMark/>
          </w:tcPr>
          <w:p w14:paraId="61D54A01"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b/>
                <w:bCs/>
                <w:sz w:val="22"/>
                <w:szCs w:val="22"/>
              </w:rPr>
              <w:t>Definitie</w:t>
            </w:r>
          </w:p>
        </w:tc>
        <w:tc>
          <w:tcPr>
            <w:tcW w:w="3000" w:type="pct"/>
            <w:tcBorders>
              <w:top w:val="nil"/>
              <w:left w:val="nil"/>
              <w:bottom w:val="nil"/>
              <w:right w:val="nil"/>
            </w:tcBorders>
            <w:hideMark/>
          </w:tcPr>
          <w:p w14:paraId="4E84FC80" w14:textId="77777777" w:rsidR="00ED6409" w:rsidRPr="00DF5186" w:rsidRDefault="00ED6409" w:rsidP="00D37355">
            <w:pPr>
              <w:spacing w:line="240" w:lineRule="auto"/>
              <w:contextualSpacing w:val="0"/>
              <w:rPr>
                <w:rFonts w:ascii="Times New Roman" w:hAnsi="Times New Roman"/>
                <w:sz w:val="22"/>
                <w:szCs w:val="22"/>
              </w:rPr>
            </w:pPr>
          </w:p>
        </w:tc>
      </w:tr>
    </w:tbl>
    <w:p w14:paraId="1281BB54" w14:textId="77777777" w:rsidR="00ED6409" w:rsidRPr="00DF5186" w:rsidRDefault="00ED6409" w:rsidP="00ED6409">
      <w:pPr>
        <w:spacing w:line="240" w:lineRule="auto"/>
        <w:contextualSpacing w:val="0"/>
        <w:rPr>
          <w:rFonts w:ascii="Calibri" w:hAnsi="Calibri" w:cs="Calibri"/>
          <w:vanish/>
          <w:color w:val="000000"/>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90"/>
        <w:gridCol w:w="3767"/>
        <w:gridCol w:w="7519"/>
      </w:tblGrid>
      <w:tr w:rsidR="00ED6409" w:rsidRPr="00DF5186" w14:paraId="050ED58B" w14:textId="77777777" w:rsidTr="00D37355">
        <w:trPr>
          <w:tblCellSpacing w:w="15" w:type="dxa"/>
        </w:trPr>
        <w:tc>
          <w:tcPr>
            <w:tcW w:w="0" w:type="auto"/>
            <w:tcBorders>
              <w:top w:val="nil"/>
              <w:left w:val="nil"/>
              <w:bottom w:val="nil"/>
              <w:right w:val="nil"/>
            </w:tcBorders>
            <w:hideMark/>
          </w:tcPr>
          <w:p w14:paraId="15FC3DCA"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Code</w:t>
            </w:r>
          </w:p>
        </w:tc>
        <w:tc>
          <w:tcPr>
            <w:tcW w:w="0" w:type="auto"/>
            <w:tcBorders>
              <w:top w:val="nil"/>
              <w:left w:val="nil"/>
              <w:bottom w:val="nil"/>
              <w:right w:val="nil"/>
            </w:tcBorders>
            <w:hideMark/>
          </w:tcPr>
          <w:p w14:paraId="08DB31AC"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Naam</w:t>
            </w:r>
          </w:p>
        </w:tc>
        <w:tc>
          <w:tcPr>
            <w:tcW w:w="0" w:type="auto"/>
            <w:tcBorders>
              <w:top w:val="nil"/>
              <w:left w:val="nil"/>
              <w:bottom w:val="nil"/>
              <w:right w:val="nil"/>
            </w:tcBorders>
            <w:hideMark/>
          </w:tcPr>
          <w:p w14:paraId="5C0D4B4E"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Definitie</w:t>
            </w:r>
          </w:p>
        </w:tc>
      </w:tr>
      <w:tr w:rsidR="00ED6409" w:rsidRPr="00DF5186" w14:paraId="6E227751" w14:textId="77777777" w:rsidTr="00D37355">
        <w:trPr>
          <w:tblCellSpacing w:w="15" w:type="dxa"/>
        </w:trPr>
        <w:tc>
          <w:tcPr>
            <w:tcW w:w="500" w:type="pct"/>
            <w:tcBorders>
              <w:top w:val="nil"/>
              <w:left w:val="nil"/>
              <w:bottom w:val="nil"/>
              <w:right w:val="nil"/>
            </w:tcBorders>
            <w:hideMark/>
          </w:tcPr>
          <w:p w14:paraId="2522DFAF"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H</w:t>
            </w:r>
          </w:p>
        </w:tc>
        <w:tc>
          <w:tcPr>
            <w:tcW w:w="1500" w:type="pct"/>
            <w:tcBorders>
              <w:top w:val="nil"/>
              <w:left w:val="nil"/>
              <w:bottom w:val="nil"/>
              <w:right w:val="nil"/>
            </w:tcBorders>
            <w:hideMark/>
          </w:tcPr>
          <w:p w14:paraId="45EBFA2A"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hoofdelijk</w:t>
            </w:r>
          </w:p>
        </w:tc>
        <w:tc>
          <w:tcPr>
            <w:tcW w:w="3000" w:type="pct"/>
            <w:tcBorders>
              <w:top w:val="nil"/>
              <w:left w:val="nil"/>
              <w:bottom w:val="nil"/>
              <w:right w:val="nil"/>
            </w:tcBorders>
            <w:hideMark/>
          </w:tcPr>
          <w:p w14:paraId="08E902F0"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1BE0C843" w14:textId="77777777" w:rsidTr="00D37355">
        <w:trPr>
          <w:tblCellSpacing w:w="15" w:type="dxa"/>
        </w:trPr>
        <w:tc>
          <w:tcPr>
            <w:tcW w:w="500" w:type="pct"/>
            <w:tcBorders>
              <w:top w:val="nil"/>
              <w:left w:val="nil"/>
              <w:bottom w:val="nil"/>
              <w:right w:val="nil"/>
            </w:tcBorders>
            <w:hideMark/>
          </w:tcPr>
          <w:p w14:paraId="3B485F3A"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F</w:t>
            </w:r>
          </w:p>
        </w:tc>
        <w:tc>
          <w:tcPr>
            <w:tcW w:w="1500" w:type="pct"/>
            <w:tcBorders>
              <w:top w:val="nil"/>
              <w:left w:val="nil"/>
              <w:bottom w:val="nil"/>
              <w:right w:val="nil"/>
            </w:tcBorders>
            <w:hideMark/>
          </w:tcPr>
          <w:p w14:paraId="627A1733"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fractie</w:t>
            </w:r>
          </w:p>
        </w:tc>
        <w:tc>
          <w:tcPr>
            <w:tcW w:w="3000" w:type="pct"/>
            <w:tcBorders>
              <w:top w:val="nil"/>
              <w:left w:val="nil"/>
              <w:bottom w:val="nil"/>
              <w:right w:val="nil"/>
            </w:tcBorders>
            <w:hideMark/>
          </w:tcPr>
          <w:p w14:paraId="00D8E549"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185E4556" w14:textId="77777777" w:rsidTr="00D37355">
        <w:trPr>
          <w:tblCellSpacing w:w="15" w:type="dxa"/>
        </w:trPr>
        <w:tc>
          <w:tcPr>
            <w:tcW w:w="500" w:type="pct"/>
            <w:tcBorders>
              <w:top w:val="nil"/>
              <w:left w:val="nil"/>
              <w:bottom w:val="nil"/>
              <w:right w:val="nil"/>
            </w:tcBorders>
            <w:hideMark/>
          </w:tcPr>
          <w:p w14:paraId="196F624C"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S</w:t>
            </w:r>
          </w:p>
        </w:tc>
        <w:tc>
          <w:tcPr>
            <w:tcW w:w="1500" w:type="pct"/>
            <w:tcBorders>
              <w:top w:val="nil"/>
              <w:left w:val="nil"/>
              <w:bottom w:val="nil"/>
              <w:right w:val="nil"/>
            </w:tcBorders>
            <w:hideMark/>
          </w:tcPr>
          <w:p w14:paraId="611AC62D"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schriftelijk</w:t>
            </w:r>
          </w:p>
        </w:tc>
        <w:tc>
          <w:tcPr>
            <w:tcW w:w="3000" w:type="pct"/>
            <w:tcBorders>
              <w:top w:val="nil"/>
              <w:left w:val="nil"/>
              <w:bottom w:val="nil"/>
              <w:right w:val="nil"/>
            </w:tcBorders>
            <w:hideMark/>
          </w:tcPr>
          <w:p w14:paraId="5B319642" w14:textId="77777777" w:rsidR="00ED6409" w:rsidRPr="00DF5186" w:rsidRDefault="00ED6409" w:rsidP="00D37355">
            <w:pPr>
              <w:spacing w:line="240" w:lineRule="auto"/>
              <w:contextualSpacing w:val="0"/>
              <w:rPr>
                <w:rFonts w:ascii="Times New Roman" w:hAnsi="Times New Roman"/>
                <w:sz w:val="22"/>
                <w:szCs w:val="22"/>
              </w:rPr>
            </w:pPr>
          </w:p>
        </w:tc>
      </w:tr>
    </w:tbl>
    <w:p w14:paraId="7396A22C" w14:textId="77777777" w:rsidR="00ED6409" w:rsidRPr="00DF5186" w:rsidRDefault="00ED6409" w:rsidP="00ED6409">
      <w:pPr>
        <w:pStyle w:val="Kop2"/>
      </w:pPr>
      <w:bookmarkStart w:id="108" w:name="global-detail_d16507e2255"/>
      <w:bookmarkStart w:id="109" w:name="_Toc489351722"/>
      <w:bookmarkEnd w:id="108"/>
      <w:r w:rsidRPr="00DF5186">
        <w:t>Enumeratie vergaderingStatus</w:t>
      </w:r>
      <w:bookmarkEnd w:id="109"/>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5039"/>
        <w:gridCol w:w="7537"/>
      </w:tblGrid>
      <w:tr w:rsidR="00ED6409" w:rsidRPr="00DF5186" w14:paraId="33BF1344" w14:textId="77777777" w:rsidTr="00D37355">
        <w:trPr>
          <w:tblCellSpacing w:w="15" w:type="dxa"/>
        </w:trPr>
        <w:tc>
          <w:tcPr>
            <w:tcW w:w="2000" w:type="pct"/>
            <w:tcBorders>
              <w:top w:val="nil"/>
              <w:left w:val="nil"/>
              <w:bottom w:val="nil"/>
              <w:right w:val="nil"/>
            </w:tcBorders>
            <w:hideMark/>
          </w:tcPr>
          <w:p w14:paraId="74D85915"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b/>
                <w:bCs/>
                <w:sz w:val="22"/>
                <w:szCs w:val="22"/>
              </w:rPr>
              <w:t>Definitie</w:t>
            </w:r>
          </w:p>
        </w:tc>
        <w:tc>
          <w:tcPr>
            <w:tcW w:w="3000" w:type="pct"/>
            <w:tcBorders>
              <w:top w:val="nil"/>
              <w:left w:val="nil"/>
              <w:bottom w:val="nil"/>
              <w:right w:val="nil"/>
            </w:tcBorders>
            <w:hideMark/>
          </w:tcPr>
          <w:p w14:paraId="2ADE786F" w14:textId="77777777" w:rsidR="00ED6409" w:rsidRPr="00DF5186" w:rsidRDefault="00ED6409" w:rsidP="00D37355">
            <w:pPr>
              <w:spacing w:line="240" w:lineRule="auto"/>
              <w:contextualSpacing w:val="0"/>
              <w:rPr>
                <w:rFonts w:ascii="Times New Roman" w:hAnsi="Times New Roman"/>
                <w:sz w:val="22"/>
                <w:szCs w:val="22"/>
              </w:rPr>
            </w:pPr>
          </w:p>
        </w:tc>
      </w:tr>
    </w:tbl>
    <w:p w14:paraId="4452E27B" w14:textId="77777777" w:rsidR="00ED6409" w:rsidRPr="00DF5186" w:rsidRDefault="00ED6409" w:rsidP="00ED6409">
      <w:pPr>
        <w:spacing w:line="240" w:lineRule="auto"/>
        <w:contextualSpacing w:val="0"/>
        <w:rPr>
          <w:rFonts w:ascii="Calibri" w:hAnsi="Calibri" w:cs="Calibri"/>
          <w:vanish/>
          <w:color w:val="000000"/>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90"/>
        <w:gridCol w:w="3767"/>
        <w:gridCol w:w="7519"/>
      </w:tblGrid>
      <w:tr w:rsidR="00ED6409" w:rsidRPr="00DF5186" w14:paraId="11D15503" w14:textId="77777777" w:rsidTr="00D37355">
        <w:trPr>
          <w:tblCellSpacing w:w="15" w:type="dxa"/>
        </w:trPr>
        <w:tc>
          <w:tcPr>
            <w:tcW w:w="0" w:type="auto"/>
            <w:tcBorders>
              <w:top w:val="nil"/>
              <w:left w:val="nil"/>
              <w:bottom w:val="nil"/>
              <w:right w:val="nil"/>
            </w:tcBorders>
            <w:hideMark/>
          </w:tcPr>
          <w:p w14:paraId="3AC76D2A"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Code</w:t>
            </w:r>
          </w:p>
        </w:tc>
        <w:tc>
          <w:tcPr>
            <w:tcW w:w="0" w:type="auto"/>
            <w:tcBorders>
              <w:top w:val="nil"/>
              <w:left w:val="nil"/>
              <w:bottom w:val="nil"/>
              <w:right w:val="nil"/>
            </w:tcBorders>
            <w:hideMark/>
          </w:tcPr>
          <w:p w14:paraId="0FB3ADFE"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Naam</w:t>
            </w:r>
          </w:p>
        </w:tc>
        <w:tc>
          <w:tcPr>
            <w:tcW w:w="0" w:type="auto"/>
            <w:tcBorders>
              <w:top w:val="nil"/>
              <w:left w:val="nil"/>
              <w:bottom w:val="nil"/>
              <w:right w:val="nil"/>
            </w:tcBorders>
            <w:hideMark/>
          </w:tcPr>
          <w:p w14:paraId="7B26928E"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Definitie</w:t>
            </w:r>
          </w:p>
        </w:tc>
      </w:tr>
      <w:tr w:rsidR="00ED6409" w:rsidRPr="00DF5186" w14:paraId="15FD27E3" w14:textId="77777777" w:rsidTr="00D37355">
        <w:trPr>
          <w:tblCellSpacing w:w="15" w:type="dxa"/>
        </w:trPr>
        <w:tc>
          <w:tcPr>
            <w:tcW w:w="500" w:type="pct"/>
            <w:tcBorders>
              <w:top w:val="nil"/>
              <w:left w:val="nil"/>
              <w:bottom w:val="nil"/>
              <w:right w:val="nil"/>
            </w:tcBorders>
            <w:hideMark/>
          </w:tcPr>
          <w:p w14:paraId="26B71EA5"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0</w:t>
            </w:r>
          </w:p>
        </w:tc>
        <w:tc>
          <w:tcPr>
            <w:tcW w:w="1500" w:type="pct"/>
            <w:tcBorders>
              <w:top w:val="nil"/>
              <w:left w:val="nil"/>
              <w:bottom w:val="nil"/>
              <w:right w:val="nil"/>
            </w:tcBorders>
            <w:hideMark/>
          </w:tcPr>
          <w:p w14:paraId="5A1F6F84"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gepland</w:t>
            </w:r>
          </w:p>
        </w:tc>
        <w:tc>
          <w:tcPr>
            <w:tcW w:w="3000" w:type="pct"/>
            <w:tcBorders>
              <w:top w:val="nil"/>
              <w:left w:val="nil"/>
              <w:bottom w:val="nil"/>
              <w:right w:val="nil"/>
            </w:tcBorders>
            <w:hideMark/>
          </w:tcPr>
          <w:p w14:paraId="0305F10D"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1116940E" w14:textId="77777777" w:rsidTr="00D37355">
        <w:trPr>
          <w:tblCellSpacing w:w="15" w:type="dxa"/>
        </w:trPr>
        <w:tc>
          <w:tcPr>
            <w:tcW w:w="500" w:type="pct"/>
            <w:tcBorders>
              <w:top w:val="nil"/>
              <w:left w:val="nil"/>
              <w:bottom w:val="nil"/>
              <w:right w:val="nil"/>
            </w:tcBorders>
            <w:hideMark/>
          </w:tcPr>
          <w:p w14:paraId="2BEFF0BB"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1</w:t>
            </w:r>
          </w:p>
        </w:tc>
        <w:tc>
          <w:tcPr>
            <w:tcW w:w="1500" w:type="pct"/>
            <w:tcBorders>
              <w:top w:val="nil"/>
              <w:left w:val="nil"/>
              <w:bottom w:val="nil"/>
              <w:right w:val="nil"/>
            </w:tcBorders>
            <w:hideMark/>
          </w:tcPr>
          <w:p w14:paraId="2EF3086E"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gehouden</w:t>
            </w:r>
          </w:p>
        </w:tc>
        <w:tc>
          <w:tcPr>
            <w:tcW w:w="3000" w:type="pct"/>
            <w:tcBorders>
              <w:top w:val="nil"/>
              <w:left w:val="nil"/>
              <w:bottom w:val="nil"/>
              <w:right w:val="nil"/>
            </w:tcBorders>
            <w:hideMark/>
          </w:tcPr>
          <w:p w14:paraId="3C973D47"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1A4CE373" w14:textId="77777777" w:rsidTr="00D37355">
        <w:trPr>
          <w:tblCellSpacing w:w="15" w:type="dxa"/>
        </w:trPr>
        <w:tc>
          <w:tcPr>
            <w:tcW w:w="500" w:type="pct"/>
            <w:tcBorders>
              <w:top w:val="nil"/>
              <w:left w:val="nil"/>
              <w:bottom w:val="nil"/>
              <w:right w:val="nil"/>
            </w:tcBorders>
            <w:hideMark/>
          </w:tcPr>
          <w:p w14:paraId="2A3A8699"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2</w:t>
            </w:r>
          </w:p>
        </w:tc>
        <w:tc>
          <w:tcPr>
            <w:tcW w:w="1500" w:type="pct"/>
            <w:tcBorders>
              <w:top w:val="nil"/>
              <w:left w:val="nil"/>
              <w:bottom w:val="nil"/>
              <w:right w:val="nil"/>
            </w:tcBorders>
            <w:hideMark/>
          </w:tcPr>
          <w:p w14:paraId="224A6730"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geannuleerd</w:t>
            </w:r>
          </w:p>
        </w:tc>
        <w:tc>
          <w:tcPr>
            <w:tcW w:w="3000" w:type="pct"/>
            <w:tcBorders>
              <w:top w:val="nil"/>
              <w:left w:val="nil"/>
              <w:bottom w:val="nil"/>
              <w:right w:val="nil"/>
            </w:tcBorders>
            <w:hideMark/>
          </w:tcPr>
          <w:p w14:paraId="1B655A7B" w14:textId="77777777" w:rsidR="00ED6409" w:rsidRPr="00DF5186" w:rsidRDefault="00ED6409" w:rsidP="00D37355">
            <w:pPr>
              <w:spacing w:line="240" w:lineRule="auto"/>
              <w:contextualSpacing w:val="0"/>
              <w:rPr>
                <w:rFonts w:ascii="Times New Roman" w:hAnsi="Times New Roman"/>
                <w:sz w:val="22"/>
                <w:szCs w:val="22"/>
              </w:rPr>
            </w:pPr>
          </w:p>
        </w:tc>
      </w:tr>
    </w:tbl>
    <w:p w14:paraId="12BE6030" w14:textId="77777777" w:rsidR="00ED6409" w:rsidRPr="00DF5186" w:rsidRDefault="00ED6409" w:rsidP="00ED6409">
      <w:pPr>
        <w:pStyle w:val="Kop2"/>
      </w:pPr>
      <w:bookmarkStart w:id="110" w:name="global-detail_d16507e2447"/>
      <w:bookmarkStart w:id="111" w:name="_Toc489351723"/>
      <w:bookmarkEnd w:id="110"/>
      <w:r w:rsidRPr="00DF5186">
        <w:t>Enumeratie vergaderingsType</w:t>
      </w:r>
      <w:bookmarkEnd w:id="111"/>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5039"/>
        <w:gridCol w:w="7537"/>
      </w:tblGrid>
      <w:tr w:rsidR="00ED6409" w:rsidRPr="00DF5186" w14:paraId="3C35A272" w14:textId="77777777" w:rsidTr="00D37355">
        <w:trPr>
          <w:tblCellSpacing w:w="15" w:type="dxa"/>
        </w:trPr>
        <w:tc>
          <w:tcPr>
            <w:tcW w:w="2000" w:type="pct"/>
            <w:tcBorders>
              <w:top w:val="nil"/>
              <w:left w:val="nil"/>
              <w:bottom w:val="nil"/>
              <w:right w:val="nil"/>
            </w:tcBorders>
            <w:hideMark/>
          </w:tcPr>
          <w:p w14:paraId="2C7CC7C3"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b/>
                <w:bCs/>
                <w:sz w:val="22"/>
                <w:szCs w:val="22"/>
              </w:rPr>
              <w:t>Definitie</w:t>
            </w:r>
          </w:p>
        </w:tc>
        <w:tc>
          <w:tcPr>
            <w:tcW w:w="3000" w:type="pct"/>
            <w:tcBorders>
              <w:top w:val="nil"/>
              <w:left w:val="nil"/>
              <w:bottom w:val="nil"/>
              <w:right w:val="nil"/>
            </w:tcBorders>
            <w:hideMark/>
          </w:tcPr>
          <w:p w14:paraId="4A0851C4" w14:textId="77777777" w:rsidR="00ED6409" w:rsidRPr="00DF5186" w:rsidRDefault="00ED6409" w:rsidP="00D37355">
            <w:pPr>
              <w:spacing w:line="240" w:lineRule="auto"/>
              <w:contextualSpacing w:val="0"/>
              <w:rPr>
                <w:rFonts w:ascii="Times New Roman" w:hAnsi="Times New Roman"/>
                <w:sz w:val="22"/>
                <w:szCs w:val="22"/>
              </w:rPr>
            </w:pPr>
          </w:p>
        </w:tc>
      </w:tr>
    </w:tbl>
    <w:p w14:paraId="70A5CBDF" w14:textId="77777777" w:rsidR="00ED6409" w:rsidRPr="00DF5186" w:rsidRDefault="00ED6409" w:rsidP="00ED6409">
      <w:pPr>
        <w:spacing w:line="240" w:lineRule="auto"/>
        <w:contextualSpacing w:val="0"/>
        <w:rPr>
          <w:rFonts w:ascii="Calibri" w:hAnsi="Calibri" w:cs="Calibri"/>
          <w:vanish/>
          <w:color w:val="000000"/>
          <w:sz w:val="22"/>
          <w:szCs w:val="22"/>
        </w:rPr>
      </w:pPr>
    </w:p>
    <w:tbl>
      <w:tblPr>
        <w:tblW w:w="12576" w:type="dxa"/>
        <w:tblCellSpacing w:w="15" w:type="dxa"/>
        <w:tblCellMar>
          <w:top w:w="15" w:type="dxa"/>
          <w:left w:w="15" w:type="dxa"/>
          <w:bottom w:w="15" w:type="dxa"/>
          <w:right w:w="15" w:type="dxa"/>
        </w:tblCellMar>
        <w:tblLook w:val="04A0" w:firstRow="1" w:lastRow="0" w:firstColumn="1" w:lastColumn="0" w:noHBand="0" w:noVBand="1"/>
      </w:tblPr>
      <w:tblGrid>
        <w:gridCol w:w="1290"/>
        <w:gridCol w:w="3767"/>
        <w:gridCol w:w="7519"/>
      </w:tblGrid>
      <w:tr w:rsidR="00ED6409" w:rsidRPr="00DF5186" w14:paraId="028A9F93" w14:textId="77777777" w:rsidTr="00D37355">
        <w:trPr>
          <w:tblCellSpacing w:w="15" w:type="dxa"/>
        </w:trPr>
        <w:tc>
          <w:tcPr>
            <w:tcW w:w="0" w:type="auto"/>
            <w:tcBorders>
              <w:top w:val="nil"/>
              <w:left w:val="nil"/>
              <w:bottom w:val="nil"/>
              <w:right w:val="nil"/>
            </w:tcBorders>
            <w:hideMark/>
          </w:tcPr>
          <w:p w14:paraId="238B2FC3"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Code</w:t>
            </w:r>
          </w:p>
        </w:tc>
        <w:tc>
          <w:tcPr>
            <w:tcW w:w="0" w:type="auto"/>
            <w:tcBorders>
              <w:top w:val="nil"/>
              <w:left w:val="nil"/>
              <w:bottom w:val="nil"/>
              <w:right w:val="nil"/>
            </w:tcBorders>
            <w:hideMark/>
          </w:tcPr>
          <w:p w14:paraId="2DB40829"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Naam</w:t>
            </w:r>
          </w:p>
        </w:tc>
        <w:tc>
          <w:tcPr>
            <w:tcW w:w="0" w:type="auto"/>
            <w:tcBorders>
              <w:top w:val="nil"/>
              <w:left w:val="nil"/>
              <w:bottom w:val="nil"/>
              <w:right w:val="nil"/>
            </w:tcBorders>
            <w:hideMark/>
          </w:tcPr>
          <w:p w14:paraId="6EA9C8D6"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i/>
                <w:iCs/>
                <w:sz w:val="22"/>
                <w:szCs w:val="22"/>
              </w:rPr>
              <w:t>Definitie</w:t>
            </w:r>
          </w:p>
        </w:tc>
      </w:tr>
      <w:tr w:rsidR="00ED6409" w:rsidRPr="00DF5186" w14:paraId="553D21E1" w14:textId="77777777" w:rsidTr="00D37355">
        <w:trPr>
          <w:tblCellSpacing w:w="15" w:type="dxa"/>
        </w:trPr>
        <w:tc>
          <w:tcPr>
            <w:tcW w:w="500" w:type="pct"/>
            <w:tcBorders>
              <w:top w:val="nil"/>
              <w:left w:val="nil"/>
              <w:bottom w:val="nil"/>
              <w:right w:val="nil"/>
            </w:tcBorders>
            <w:hideMark/>
          </w:tcPr>
          <w:p w14:paraId="1B187830"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lastRenderedPageBreak/>
              <w:t>R</w:t>
            </w:r>
          </w:p>
        </w:tc>
        <w:tc>
          <w:tcPr>
            <w:tcW w:w="1500" w:type="pct"/>
            <w:tcBorders>
              <w:top w:val="nil"/>
              <w:left w:val="nil"/>
              <w:bottom w:val="nil"/>
              <w:right w:val="nil"/>
            </w:tcBorders>
            <w:hideMark/>
          </w:tcPr>
          <w:p w14:paraId="14C77C3F"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raadsvergadering</w:t>
            </w:r>
          </w:p>
        </w:tc>
        <w:tc>
          <w:tcPr>
            <w:tcW w:w="3000" w:type="pct"/>
            <w:tcBorders>
              <w:top w:val="nil"/>
              <w:left w:val="nil"/>
              <w:bottom w:val="nil"/>
              <w:right w:val="nil"/>
            </w:tcBorders>
            <w:hideMark/>
          </w:tcPr>
          <w:p w14:paraId="43F626D9" w14:textId="77777777" w:rsidR="00ED6409" w:rsidRPr="00DF5186" w:rsidRDefault="00ED6409" w:rsidP="00D37355">
            <w:pPr>
              <w:spacing w:line="240" w:lineRule="auto"/>
              <w:contextualSpacing w:val="0"/>
              <w:rPr>
                <w:rFonts w:ascii="Times New Roman" w:hAnsi="Times New Roman"/>
                <w:sz w:val="22"/>
                <w:szCs w:val="22"/>
              </w:rPr>
            </w:pPr>
          </w:p>
        </w:tc>
      </w:tr>
      <w:tr w:rsidR="00ED6409" w:rsidRPr="00DF5186" w14:paraId="2545D5FC" w14:textId="77777777" w:rsidTr="00D37355">
        <w:trPr>
          <w:tblCellSpacing w:w="15" w:type="dxa"/>
        </w:trPr>
        <w:tc>
          <w:tcPr>
            <w:tcW w:w="500" w:type="pct"/>
            <w:tcBorders>
              <w:top w:val="nil"/>
              <w:left w:val="nil"/>
              <w:bottom w:val="nil"/>
              <w:right w:val="nil"/>
            </w:tcBorders>
            <w:hideMark/>
          </w:tcPr>
          <w:p w14:paraId="2549A6C8"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C</w:t>
            </w:r>
          </w:p>
        </w:tc>
        <w:tc>
          <w:tcPr>
            <w:tcW w:w="1500" w:type="pct"/>
            <w:tcBorders>
              <w:top w:val="nil"/>
              <w:left w:val="nil"/>
              <w:bottom w:val="nil"/>
              <w:right w:val="nil"/>
            </w:tcBorders>
            <w:hideMark/>
          </w:tcPr>
          <w:p w14:paraId="15900BAB" w14:textId="77777777" w:rsidR="00ED6409" w:rsidRPr="00DF5186" w:rsidRDefault="00ED6409" w:rsidP="00D37355">
            <w:pPr>
              <w:spacing w:line="240" w:lineRule="auto"/>
              <w:contextualSpacing w:val="0"/>
              <w:rPr>
                <w:rFonts w:ascii="Times New Roman" w:hAnsi="Times New Roman"/>
                <w:sz w:val="22"/>
                <w:szCs w:val="22"/>
              </w:rPr>
            </w:pPr>
            <w:r w:rsidRPr="00DF5186">
              <w:rPr>
                <w:rFonts w:ascii="Times New Roman" w:hAnsi="Times New Roman"/>
                <w:sz w:val="22"/>
                <w:szCs w:val="22"/>
              </w:rPr>
              <w:t>commissievergadering</w:t>
            </w:r>
          </w:p>
        </w:tc>
        <w:tc>
          <w:tcPr>
            <w:tcW w:w="0" w:type="auto"/>
            <w:vAlign w:val="center"/>
            <w:hideMark/>
          </w:tcPr>
          <w:p w14:paraId="521C5DC3" w14:textId="77777777" w:rsidR="00ED6409" w:rsidRPr="00DF5186" w:rsidRDefault="00ED6409" w:rsidP="00D37355">
            <w:pPr>
              <w:spacing w:line="240" w:lineRule="auto"/>
              <w:contextualSpacing w:val="0"/>
              <w:rPr>
                <w:rFonts w:ascii="Times New Roman" w:hAnsi="Times New Roman"/>
                <w:sz w:val="20"/>
              </w:rPr>
            </w:pPr>
          </w:p>
        </w:tc>
      </w:tr>
    </w:tbl>
    <w:p w14:paraId="032EFDB7" w14:textId="77777777" w:rsidR="00ED6409" w:rsidRPr="006255DB" w:rsidRDefault="00ED6409" w:rsidP="00ED6409">
      <w:pPr>
        <w:spacing w:before="100" w:beforeAutospacing="1" w:after="100" w:afterAutospacing="1" w:line="240" w:lineRule="auto"/>
        <w:contextualSpacing w:val="0"/>
        <w:outlineLvl w:val="0"/>
      </w:pPr>
    </w:p>
    <w:tbl>
      <w:tblPr>
        <w:tblW w:w="0" w:type="auto"/>
        <w:tblInd w:w="60" w:type="dxa"/>
        <w:tblLayout w:type="fixed"/>
        <w:tblCellMar>
          <w:left w:w="60" w:type="dxa"/>
          <w:right w:w="60" w:type="dxa"/>
        </w:tblCellMar>
        <w:tblLook w:val="0000" w:firstRow="0" w:lastRow="0" w:firstColumn="0" w:lastColumn="0" w:noHBand="0" w:noVBand="0"/>
      </w:tblPr>
      <w:tblGrid>
        <w:gridCol w:w="1710"/>
        <w:gridCol w:w="2970"/>
        <w:gridCol w:w="4500"/>
      </w:tblGrid>
      <w:tr w:rsidR="007F1CFC" w14:paraId="2FB6B880" w14:textId="77777777" w:rsidTr="001A688C">
        <w:tc>
          <w:tcPr>
            <w:tcW w:w="1710" w:type="dxa"/>
            <w:tcBorders>
              <w:top w:val="nil"/>
              <w:left w:val="nil"/>
              <w:bottom w:val="nil"/>
              <w:right w:val="nil"/>
            </w:tcBorders>
            <w:tcMar>
              <w:top w:w="0" w:type="dxa"/>
              <w:left w:w="60" w:type="dxa"/>
              <w:bottom w:w="0" w:type="dxa"/>
              <w:right w:w="60" w:type="dxa"/>
            </w:tcMar>
          </w:tcPr>
          <w:p w14:paraId="3CC80ECD" w14:textId="77777777" w:rsidR="007F1CFC" w:rsidRDefault="007F1CFC" w:rsidP="00ED6409">
            <w:pPr>
              <w:contextualSpacing w:val="0"/>
              <w:rPr>
                <w:color w:val="000000"/>
                <w:sz w:val="20"/>
                <w:szCs w:val="20"/>
              </w:rPr>
            </w:pPr>
            <w:bookmarkStart w:id="112" w:name="BKM_8BA2C0A3_E9AE_4B87_8ADC_7007DCF1A57A"/>
            <w:bookmarkStart w:id="113" w:name="BKM_BCAA3E5C_5E52_4819_91ED_FE0E477D7C4F"/>
            <w:bookmarkEnd w:id="92"/>
          </w:p>
        </w:tc>
        <w:tc>
          <w:tcPr>
            <w:tcW w:w="2970" w:type="dxa"/>
            <w:tcBorders>
              <w:top w:val="nil"/>
              <w:left w:val="nil"/>
              <w:bottom w:val="nil"/>
              <w:right w:val="nil"/>
            </w:tcBorders>
            <w:tcMar>
              <w:top w:w="0" w:type="dxa"/>
              <w:left w:w="60" w:type="dxa"/>
              <w:bottom w:w="0" w:type="dxa"/>
              <w:right w:w="60" w:type="dxa"/>
            </w:tcMar>
          </w:tcPr>
          <w:p w14:paraId="61ECA697" w14:textId="77777777" w:rsidR="007F1CFC" w:rsidRDefault="007F1CFC" w:rsidP="001A688C">
            <w:pPr>
              <w:rPr>
                <w:color w:val="000000"/>
                <w:sz w:val="20"/>
                <w:szCs w:val="20"/>
              </w:rPr>
            </w:pPr>
          </w:p>
        </w:tc>
        <w:tc>
          <w:tcPr>
            <w:tcW w:w="4500" w:type="dxa"/>
            <w:tcBorders>
              <w:top w:val="nil"/>
              <w:left w:val="nil"/>
              <w:bottom w:val="nil"/>
              <w:right w:val="nil"/>
            </w:tcBorders>
            <w:tcMar>
              <w:top w:w="0" w:type="dxa"/>
              <w:left w:w="60" w:type="dxa"/>
              <w:bottom w:w="0" w:type="dxa"/>
              <w:right w:w="60" w:type="dxa"/>
            </w:tcMar>
          </w:tcPr>
          <w:p w14:paraId="4EBFD0B6" w14:textId="77777777" w:rsidR="007F1CFC" w:rsidRDefault="007F1CFC" w:rsidP="001A688C">
            <w:pPr>
              <w:rPr>
                <w:color w:val="000000"/>
                <w:sz w:val="20"/>
                <w:szCs w:val="20"/>
              </w:rPr>
            </w:pPr>
          </w:p>
        </w:tc>
        <w:bookmarkEnd w:id="112"/>
      </w:tr>
      <w:bookmarkEnd w:id="93"/>
      <w:bookmarkEnd w:id="94"/>
      <w:bookmarkEnd w:id="113"/>
    </w:tbl>
    <w:p w14:paraId="0FD0CCF0" w14:textId="77777777" w:rsidR="007F1CFC" w:rsidRDefault="007F1CFC" w:rsidP="007F1CFC">
      <w:pPr>
        <w:rPr>
          <w:color w:val="000000"/>
          <w:sz w:val="20"/>
          <w:szCs w:val="20"/>
          <w:u w:color="000000"/>
        </w:rPr>
      </w:pPr>
    </w:p>
    <w:p w14:paraId="5852BCC6" w14:textId="77777777" w:rsidR="007F1CFC" w:rsidRDefault="007F1CFC" w:rsidP="007F1CFC">
      <w:pPr>
        <w:rPr>
          <w:sz w:val="20"/>
          <w:szCs w:val="20"/>
          <w:lang w:val="en-AU"/>
        </w:rPr>
      </w:pPr>
    </w:p>
    <w:p w14:paraId="7920CA7F" w14:textId="77777777" w:rsidR="007F1CFC" w:rsidRDefault="007F1CFC" w:rsidP="007F1CFC">
      <w:pPr>
        <w:rPr>
          <w:sz w:val="20"/>
          <w:szCs w:val="20"/>
          <w:lang w:val="en-AU"/>
        </w:rPr>
      </w:pPr>
    </w:p>
    <w:p w14:paraId="7A0570C8" w14:textId="77777777" w:rsidR="007F1CFC" w:rsidRDefault="007F1CFC" w:rsidP="007F1CFC"/>
    <w:p w14:paraId="3DC4923B" w14:textId="77777777" w:rsidR="007F4E63" w:rsidRDefault="007F4E63" w:rsidP="007F4E63">
      <w:pPr>
        <w:contextualSpacing w:val="0"/>
        <w:rPr>
          <w:color w:val="0F0F0F"/>
          <w:sz w:val="20"/>
          <w:szCs w:val="20"/>
          <w:lang w:val="en-AU"/>
        </w:rPr>
      </w:pPr>
    </w:p>
    <w:p w14:paraId="392AB8BA" w14:textId="77777777" w:rsidR="007F1CFC" w:rsidRDefault="007F1CFC" w:rsidP="007F4E63">
      <w:pPr>
        <w:contextualSpacing w:val="0"/>
        <w:rPr>
          <w:color w:val="0F0F0F"/>
          <w:sz w:val="20"/>
          <w:szCs w:val="20"/>
          <w:lang w:val="en-AU"/>
        </w:rPr>
      </w:pPr>
    </w:p>
    <w:p w14:paraId="36FD8280" w14:textId="77777777" w:rsidR="007F1CFC" w:rsidRDefault="007F1CFC" w:rsidP="007F4E63">
      <w:pPr>
        <w:contextualSpacing w:val="0"/>
        <w:rPr>
          <w:color w:val="0F0F0F"/>
          <w:sz w:val="20"/>
          <w:szCs w:val="20"/>
          <w:lang w:val="en-AU"/>
        </w:rPr>
      </w:pPr>
    </w:p>
    <w:p w14:paraId="3684348E" w14:textId="77777777" w:rsidR="007F4E63" w:rsidRDefault="007F4E63" w:rsidP="007F4E63"/>
    <w:p w14:paraId="08E0ED14" w14:textId="77777777" w:rsidR="00CD4563" w:rsidRDefault="00424B9C" w:rsidP="007F1CFC">
      <w:pPr>
        <w:sectPr w:rsidR="00CD4563" w:rsidSect="00CD4563">
          <w:pgSz w:w="16840" w:h="11900" w:orient="landscape" w:code="9"/>
          <w:pgMar w:top="1418" w:right="1985" w:bottom="1418" w:left="1077" w:header="709" w:footer="709" w:gutter="0"/>
          <w:cols w:space="708"/>
          <w:docGrid w:linePitch="245"/>
        </w:sectPr>
      </w:pPr>
      <w:r>
        <w:br w:type="page"/>
      </w:r>
    </w:p>
    <w:p w14:paraId="37F3C24D" w14:textId="77777777" w:rsidR="00424B9C" w:rsidRDefault="00424B9C" w:rsidP="007F1CFC"/>
    <w:p w14:paraId="1D71D9FE" w14:textId="77777777" w:rsidR="00141F7B" w:rsidRDefault="00590B41">
      <w:pPr>
        <w:spacing w:line="240" w:lineRule="auto"/>
        <w:contextualSpacing w:val="0"/>
      </w:pPr>
      <w:r>
        <w:rPr>
          <w:noProof/>
        </w:rPr>
        <w:drawing>
          <wp:anchor distT="0" distB="0" distL="114300" distR="114300" simplePos="0" relativeHeight="251657216" behindDoc="1" locked="0" layoutInCell="1" allowOverlap="1" wp14:anchorId="789CFC8B" wp14:editId="399166FE">
            <wp:simplePos x="0" y="0"/>
            <wp:positionH relativeFrom="column">
              <wp:posOffset>-900430</wp:posOffset>
            </wp:positionH>
            <wp:positionV relativeFrom="paragraph">
              <wp:posOffset>-1260475</wp:posOffset>
            </wp:positionV>
            <wp:extent cx="7556139" cy="10683146"/>
            <wp:effectExtent l="19050" t="0" r="6711"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bwMode="auto">
                    <a:xfrm>
                      <a:off x="0" y="0"/>
                      <a:ext cx="7556139" cy="10683146"/>
                    </a:xfrm>
                    <a:prstGeom prst="rect">
                      <a:avLst/>
                    </a:prstGeom>
                    <a:noFill/>
                    <a:ln>
                      <a:noFill/>
                    </a:ln>
                  </pic:spPr>
                </pic:pic>
              </a:graphicData>
            </a:graphic>
          </wp:anchor>
        </w:drawing>
      </w:r>
    </w:p>
    <w:p w14:paraId="33C4ACD5" w14:textId="77777777" w:rsidR="00B07821" w:rsidRPr="004F6D38" w:rsidRDefault="008C7113" w:rsidP="004F6D38">
      <w:pPr>
        <w:spacing w:line="240" w:lineRule="auto"/>
        <w:contextualSpacing w:val="0"/>
      </w:pPr>
      <w:permStart w:id="1266028776" w:edGrp="everyone"/>
      <w:r>
        <w:rPr>
          <w:noProof/>
        </w:rPr>
        <mc:AlternateContent>
          <mc:Choice Requires="wps">
            <w:drawing>
              <wp:anchor distT="0" distB="0" distL="114300" distR="114300" simplePos="0" relativeHeight="251659264" behindDoc="0" locked="1" layoutInCell="1" allowOverlap="1" wp14:anchorId="1A28F9EA" wp14:editId="31083F1B">
                <wp:simplePos x="0" y="0"/>
                <wp:positionH relativeFrom="page">
                  <wp:posOffset>668655</wp:posOffset>
                </wp:positionH>
                <wp:positionV relativeFrom="page">
                  <wp:posOffset>6070600</wp:posOffset>
                </wp:positionV>
                <wp:extent cx="2674620" cy="3691255"/>
                <wp:effectExtent l="0" t="0" r="0" b="4445"/>
                <wp:wrapNone/>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74620" cy="3691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652210753"/>
                              <w:lock w:val="sdtLocked"/>
                            </w:sdtPr>
                            <w:sdtContent>
                              <w:p w14:paraId="3F917B41" w14:textId="77777777" w:rsidR="00D47E61" w:rsidRPr="0014572A" w:rsidRDefault="00D47E61" w:rsidP="0014572A">
                                <w:pPr>
                                  <w:pStyle w:val="K12-adresgegevens"/>
                                </w:pPr>
                                <w:r w:rsidRPr="0014572A">
                                  <w:t xml:space="preserve">KWALITEITSINSTITUUT </w:t>
                                </w:r>
                              </w:p>
                              <w:p w14:paraId="4B324B66" w14:textId="77777777" w:rsidR="00D47E61" w:rsidRPr="0014572A" w:rsidRDefault="00D47E61" w:rsidP="0014572A">
                                <w:pPr>
                                  <w:pStyle w:val="K12-adresgegevens"/>
                                </w:pPr>
                                <w:r w:rsidRPr="0014572A">
                                  <w:t>NEDERLANDSE GEMEENTEN</w:t>
                                </w:r>
                              </w:p>
                              <w:p w14:paraId="63835946" w14:textId="77777777" w:rsidR="00D47E61" w:rsidRPr="0014572A" w:rsidRDefault="00D47E61" w:rsidP="0014572A">
                                <w:pPr>
                                  <w:pStyle w:val="K12-adresgegevens"/>
                                </w:pPr>
                              </w:p>
                              <w:p w14:paraId="4104CEBC" w14:textId="77777777" w:rsidR="00D47E61" w:rsidRPr="0014572A" w:rsidRDefault="00D47E61" w:rsidP="0014572A">
                                <w:pPr>
                                  <w:pStyle w:val="K12-adresgegevens"/>
                                </w:pPr>
                                <w:r w:rsidRPr="0014572A">
                                  <w:t>NASSAULAAN 12</w:t>
                                </w:r>
                              </w:p>
                              <w:p w14:paraId="707BE93F" w14:textId="77777777" w:rsidR="00D47E61" w:rsidRPr="0014572A" w:rsidRDefault="00D47E61" w:rsidP="0014572A">
                                <w:pPr>
                                  <w:pStyle w:val="K12-adresgegevens"/>
                                </w:pPr>
                                <w:r w:rsidRPr="0014572A">
                                  <w:t>2514 JS  DEN HAAG</w:t>
                                </w:r>
                              </w:p>
                              <w:p w14:paraId="5CB005C1" w14:textId="77777777" w:rsidR="00D47E61" w:rsidRPr="0014572A" w:rsidRDefault="00D47E61" w:rsidP="0014572A">
                                <w:pPr>
                                  <w:pStyle w:val="K12-adresgegevens"/>
                                </w:pPr>
                              </w:p>
                              <w:p w14:paraId="67D99E4B" w14:textId="77777777" w:rsidR="00D47E61" w:rsidRPr="00A3698A" w:rsidRDefault="00D47E61" w:rsidP="0014572A">
                                <w:pPr>
                                  <w:pStyle w:val="K12-adresgegevens"/>
                                  <w:rPr>
                                    <w:lang w:val="de-DE"/>
                                  </w:rPr>
                                </w:pPr>
                                <w:r w:rsidRPr="00A3698A">
                                  <w:rPr>
                                    <w:lang w:val="de-DE"/>
                                  </w:rPr>
                                  <w:t>POSTBUS 30435</w:t>
                                </w:r>
                              </w:p>
                              <w:p w14:paraId="229A93A4" w14:textId="77777777" w:rsidR="00D47E61" w:rsidRPr="00A3698A" w:rsidRDefault="00D47E61" w:rsidP="0014572A">
                                <w:pPr>
                                  <w:pStyle w:val="K12-adresgegevens"/>
                                  <w:rPr>
                                    <w:lang w:val="de-DE"/>
                                  </w:rPr>
                                </w:pPr>
                                <w:r w:rsidRPr="00A3698A">
                                  <w:rPr>
                                    <w:lang w:val="de-DE"/>
                                  </w:rPr>
                                  <w:t>2500 GK  DEN HAAG</w:t>
                                </w:r>
                              </w:p>
                              <w:p w14:paraId="1F1EBFBD" w14:textId="77777777" w:rsidR="00D47E61" w:rsidRPr="00A3698A" w:rsidRDefault="00D47E61" w:rsidP="0014572A">
                                <w:pPr>
                                  <w:pStyle w:val="K12-adresgegevens"/>
                                  <w:rPr>
                                    <w:lang w:val="de-DE"/>
                                  </w:rPr>
                                </w:pPr>
                              </w:p>
                              <w:p w14:paraId="79AE823C" w14:textId="77777777" w:rsidR="00D47E61" w:rsidRPr="00A3698A" w:rsidRDefault="00D47E61" w:rsidP="0014572A">
                                <w:pPr>
                                  <w:pStyle w:val="K12-adresgegevens"/>
                                  <w:rPr>
                                    <w:lang w:val="de-DE"/>
                                  </w:rPr>
                                </w:pPr>
                                <w:r w:rsidRPr="00A3698A">
                                  <w:rPr>
                                    <w:lang w:val="de-DE"/>
                                  </w:rPr>
                                  <w:t>T 070 373 80 08</w:t>
                                </w:r>
                              </w:p>
                              <w:p w14:paraId="36C72A10" w14:textId="77777777" w:rsidR="00D47E61" w:rsidRPr="00F175A3" w:rsidRDefault="00D47E61" w:rsidP="0014572A">
                                <w:pPr>
                                  <w:pStyle w:val="K12-adresgegevens"/>
                                  <w:rPr>
                                    <w:lang w:val="en-GB"/>
                                  </w:rPr>
                                </w:pPr>
                                <w:r w:rsidRPr="00F175A3">
                                  <w:rPr>
                                    <w:lang w:val="en-GB"/>
                                  </w:rPr>
                                  <w:t>F 070 363 56 82</w:t>
                                </w:r>
                              </w:p>
                              <w:p w14:paraId="11A581CE" w14:textId="77777777" w:rsidR="00D47E61" w:rsidRPr="00F175A3" w:rsidRDefault="00D47E61" w:rsidP="0014572A">
                                <w:pPr>
                                  <w:pStyle w:val="K12-adresgegevens"/>
                                  <w:rPr>
                                    <w:lang w:val="en-GB"/>
                                  </w:rPr>
                                </w:pPr>
                              </w:p>
                              <w:p w14:paraId="15717516" w14:textId="77777777" w:rsidR="00D47E61" w:rsidRPr="00F175A3" w:rsidRDefault="00D47E61" w:rsidP="0014572A">
                                <w:pPr>
                                  <w:pStyle w:val="K12-adresgegevens"/>
                                  <w:rPr>
                                    <w:lang w:val="en-GB"/>
                                  </w:rPr>
                                </w:pPr>
                                <w:r w:rsidRPr="00F175A3">
                                  <w:rPr>
                                    <w:lang w:val="en-GB"/>
                                  </w:rPr>
                                  <w:t>INFO@KINGGEMEENTEN.NL</w:t>
                                </w:r>
                              </w:p>
                              <w:p w14:paraId="3CA577C7" w14:textId="77777777" w:rsidR="00D47E61" w:rsidRPr="00F175A3" w:rsidRDefault="00D47E61" w:rsidP="0014572A">
                                <w:pPr>
                                  <w:pStyle w:val="K12-adresgegevens"/>
                                  <w:rPr>
                                    <w:lang w:val="en-GB"/>
                                  </w:rPr>
                                </w:pPr>
                                <w:r w:rsidRPr="00F175A3">
                                  <w:rPr>
                                    <w:lang w:val="en-GB"/>
                                  </w:rPr>
                                  <w:t>WWW.KINGGEMEENTEN.NL</w:t>
                                </w:r>
                              </w:p>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28F9EA" id="Tekstvak 7" o:spid="_x0000_s1029" type="#_x0000_t202" style="position:absolute;margin-left:52.65pt;margin-top:478pt;width:210.6pt;height:290.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" filled="f" stroked="f" strokeweight=".5pt">
                <v:path arrowok="t"/>
                <v:textbox>
                  <w:txbxContent>
                    <w:sdt>
                      <w:sdtPr>
                        <w:id w:val="-652210753"/>
                        <w:lock w:val="sdtLocked"/>
                      </w:sdtPr>
                      <w:sdtContent>
                        <w:p w14:paraId="3F917B41" w14:textId="77777777" w:rsidR="00D47E61" w:rsidRPr="0014572A" w:rsidRDefault="00D47E61" w:rsidP="0014572A">
                          <w:pPr>
                            <w:pStyle w:val="K12-adresgegevens"/>
                          </w:pPr>
                          <w:r w:rsidRPr="0014572A">
                            <w:t xml:space="preserve">KWALITEITSINSTITUUT </w:t>
                          </w:r>
                        </w:p>
                        <w:p w14:paraId="4B324B66" w14:textId="77777777" w:rsidR="00D47E61" w:rsidRPr="0014572A" w:rsidRDefault="00D47E61" w:rsidP="0014572A">
                          <w:pPr>
                            <w:pStyle w:val="K12-adresgegevens"/>
                          </w:pPr>
                          <w:r w:rsidRPr="0014572A">
                            <w:t>NEDERLANDSE GEMEENTEN</w:t>
                          </w:r>
                        </w:p>
                        <w:p w14:paraId="63835946" w14:textId="77777777" w:rsidR="00D47E61" w:rsidRPr="0014572A" w:rsidRDefault="00D47E61" w:rsidP="0014572A">
                          <w:pPr>
                            <w:pStyle w:val="K12-adresgegevens"/>
                          </w:pPr>
                        </w:p>
                        <w:p w14:paraId="4104CEBC" w14:textId="77777777" w:rsidR="00D47E61" w:rsidRPr="0014572A" w:rsidRDefault="00D47E61" w:rsidP="0014572A">
                          <w:pPr>
                            <w:pStyle w:val="K12-adresgegevens"/>
                          </w:pPr>
                          <w:r w:rsidRPr="0014572A">
                            <w:t>NASSAULAAN 12</w:t>
                          </w:r>
                        </w:p>
                        <w:p w14:paraId="707BE93F" w14:textId="77777777" w:rsidR="00D47E61" w:rsidRPr="0014572A" w:rsidRDefault="00D47E61" w:rsidP="0014572A">
                          <w:pPr>
                            <w:pStyle w:val="K12-adresgegevens"/>
                          </w:pPr>
                          <w:r w:rsidRPr="0014572A">
                            <w:t>2514 JS  DEN HAAG</w:t>
                          </w:r>
                        </w:p>
                        <w:p w14:paraId="5CB005C1" w14:textId="77777777" w:rsidR="00D47E61" w:rsidRPr="0014572A" w:rsidRDefault="00D47E61" w:rsidP="0014572A">
                          <w:pPr>
                            <w:pStyle w:val="K12-adresgegevens"/>
                          </w:pPr>
                        </w:p>
                        <w:p w14:paraId="67D99E4B" w14:textId="77777777" w:rsidR="00D47E61" w:rsidRPr="00A3698A" w:rsidRDefault="00D47E61" w:rsidP="0014572A">
                          <w:pPr>
                            <w:pStyle w:val="K12-adresgegevens"/>
                            <w:rPr>
                              <w:lang w:val="de-DE"/>
                            </w:rPr>
                          </w:pPr>
                          <w:r w:rsidRPr="00A3698A">
                            <w:rPr>
                              <w:lang w:val="de-DE"/>
                            </w:rPr>
                            <w:t>POSTBUS 30435</w:t>
                          </w:r>
                        </w:p>
                        <w:p w14:paraId="229A93A4" w14:textId="77777777" w:rsidR="00D47E61" w:rsidRPr="00A3698A" w:rsidRDefault="00D47E61" w:rsidP="0014572A">
                          <w:pPr>
                            <w:pStyle w:val="K12-adresgegevens"/>
                            <w:rPr>
                              <w:lang w:val="de-DE"/>
                            </w:rPr>
                          </w:pPr>
                          <w:r w:rsidRPr="00A3698A">
                            <w:rPr>
                              <w:lang w:val="de-DE"/>
                            </w:rPr>
                            <w:t>2500 GK  DEN HAAG</w:t>
                          </w:r>
                        </w:p>
                        <w:p w14:paraId="1F1EBFBD" w14:textId="77777777" w:rsidR="00D47E61" w:rsidRPr="00A3698A" w:rsidRDefault="00D47E61" w:rsidP="0014572A">
                          <w:pPr>
                            <w:pStyle w:val="K12-adresgegevens"/>
                            <w:rPr>
                              <w:lang w:val="de-DE"/>
                            </w:rPr>
                          </w:pPr>
                        </w:p>
                        <w:p w14:paraId="79AE823C" w14:textId="77777777" w:rsidR="00D47E61" w:rsidRPr="00A3698A" w:rsidRDefault="00D47E61" w:rsidP="0014572A">
                          <w:pPr>
                            <w:pStyle w:val="K12-adresgegevens"/>
                            <w:rPr>
                              <w:lang w:val="de-DE"/>
                            </w:rPr>
                          </w:pPr>
                          <w:r w:rsidRPr="00A3698A">
                            <w:rPr>
                              <w:lang w:val="de-DE"/>
                            </w:rPr>
                            <w:t>T 070 373 80 08</w:t>
                          </w:r>
                        </w:p>
                        <w:p w14:paraId="36C72A10" w14:textId="77777777" w:rsidR="00D47E61" w:rsidRPr="00F175A3" w:rsidRDefault="00D47E61" w:rsidP="0014572A">
                          <w:pPr>
                            <w:pStyle w:val="K12-adresgegevens"/>
                            <w:rPr>
                              <w:lang w:val="en-GB"/>
                            </w:rPr>
                          </w:pPr>
                          <w:r w:rsidRPr="00F175A3">
                            <w:rPr>
                              <w:lang w:val="en-GB"/>
                            </w:rPr>
                            <w:t>F 070 363 56 82</w:t>
                          </w:r>
                        </w:p>
                        <w:p w14:paraId="11A581CE" w14:textId="77777777" w:rsidR="00D47E61" w:rsidRPr="00F175A3" w:rsidRDefault="00D47E61" w:rsidP="0014572A">
                          <w:pPr>
                            <w:pStyle w:val="K12-adresgegevens"/>
                            <w:rPr>
                              <w:lang w:val="en-GB"/>
                            </w:rPr>
                          </w:pPr>
                        </w:p>
                        <w:p w14:paraId="15717516" w14:textId="77777777" w:rsidR="00D47E61" w:rsidRPr="00F175A3" w:rsidRDefault="00D47E61" w:rsidP="0014572A">
                          <w:pPr>
                            <w:pStyle w:val="K12-adresgegevens"/>
                            <w:rPr>
                              <w:lang w:val="en-GB"/>
                            </w:rPr>
                          </w:pPr>
                          <w:r w:rsidRPr="00F175A3">
                            <w:rPr>
                              <w:lang w:val="en-GB"/>
                            </w:rPr>
                            <w:t>INFO@KINGGEMEENTEN.NL</w:t>
                          </w:r>
                        </w:p>
                        <w:p w14:paraId="3CA577C7" w14:textId="77777777" w:rsidR="00D47E61" w:rsidRPr="00F175A3" w:rsidRDefault="00D47E61" w:rsidP="0014572A">
                          <w:pPr>
                            <w:pStyle w:val="K12-adresgegevens"/>
                            <w:rPr>
                              <w:lang w:val="en-GB"/>
                            </w:rPr>
                          </w:pPr>
                          <w:r w:rsidRPr="00F175A3">
                            <w:rPr>
                              <w:lang w:val="en-GB"/>
                            </w:rPr>
                            <w:t>WWW.KINGGEMEENTEN.NL</w:t>
                          </w:r>
                        </w:p>
                      </w:sdtContent>
                    </w:sdt>
                  </w:txbxContent>
                </v:textbox>
                <w10:wrap anchorx="page" anchory="page"/>
                <w10:anchorlock/>
              </v:shape>
            </w:pict>
          </mc:Fallback>
        </mc:AlternateContent>
      </w:r>
      <w:permEnd w:id="1266028776"/>
    </w:p>
    <w:sectPr w:rsidR="00B07821" w:rsidRPr="004F6D38" w:rsidSect="004C5D34">
      <w:pgSz w:w="11900" w:h="16840" w:code="9"/>
      <w:pgMar w:top="1985" w:right="1418" w:bottom="1077"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9F6609" w14:textId="77777777" w:rsidR="00F33C0C" w:rsidRDefault="00F33C0C" w:rsidP="00A14B69">
      <w:r>
        <w:separator/>
      </w:r>
    </w:p>
  </w:endnote>
  <w:endnote w:type="continuationSeparator" w:id="0">
    <w:p w14:paraId="22DD0A6F" w14:textId="77777777" w:rsidR="00F33C0C" w:rsidRDefault="00F33C0C"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389B64" w14:textId="77777777" w:rsidR="00D47E61" w:rsidRDefault="00D47E61" w:rsidP="00A14B69">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BA2B5" w14:textId="77777777" w:rsidR="00D47E61" w:rsidRDefault="00D47E61"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040893">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56442" w14:textId="77777777" w:rsidR="00D47E61" w:rsidRDefault="00D47E61" w:rsidP="00A14B6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6FC110" w14:textId="77777777" w:rsidR="00F33C0C" w:rsidRPr="00F6587D" w:rsidRDefault="00F33C0C" w:rsidP="00A14B69">
      <w:pPr>
        <w:rPr>
          <w:color w:val="D10074"/>
        </w:rPr>
      </w:pPr>
      <w:r>
        <w:separator/>
      </w:r>
    </w:p>
  </w:footnote>
  <w:footnote w:type="continuationSeparator" w:id="0">
    <w:p w14:paraId="13F1BC95" w14:textId="77777777" w:rsidR="00F33C0C" w:rsidRDefault="00F33C0C" w:rsidP="00A14B69">
      <w:r>
        <w:continuationSeparator/>
      </w:r>
    </w:p>
  </w:footnote>
  <w:footnote w:id="1">
    <w:p w14:paraId="1A65B417" w14:textId="77777777" w:rsidR="00D47E61" w:rsidRDefault="00D47E61" w:rsidP="006D1BF4">
      <w:pPr>
        <w:pStyle w:val="Voetnoottekst"/>
      </w:pPr>
      <w:r>
        <w:rPr>
          <w:rStyle w:val="Voetnootmarkering"/>
        </w:rPr>
        <w:footnoteRef/>
      </w:r>
      <w:r>
        <w:t xml:space="preserve"> Meer over het Actieplan Open Overheid: </w:t>
      </w:r>
      <w:hyperlink r:id="rId1" w:history="1">
        <w:r w:rsidRPr="000458F6">
          <w:rPr>
            <w:rStyle w:val="Hyperlink"/>
          </w:rPr>
          <w:t>https://www.rijksoverheid.nl/documenten/rapporten/2015/12/01/actieplan-open-overheid-2016-2017</w:t>
        </w:r>
      </w:hyperlink>
      <w:r>
        <w:t xml:space="preserve"> </w:t>
      </w:r>
    </w:p>
  </w:footnote>
  <w:footnote w:id="2">
    <w:p w14:paraId="6464E7CC" w14:textId="10C6756F" w:rsidR="00D47E61" w:rsidRDefault="00D47E61">
      <w:pPr>
        <w:pStyle w:val="Voetnoottekst"/>
      </w:pPr>
      <w:r>
        <w:rPr>
          <w:rStyle w:val="Voetnootmarkering"/>
        </w:rPr>
        <w:footnoteRef/>
      </w:r>
      <w:r>
        <w:t xml:space="preserve"> In Popolo heet het ‘Speech’.</w:t>
      </w:r>
    </w:p>
  </w:footnote>
  <w:footnote w:id="3">
    <w:p w14:paraId="4ABA91C1" w14:textId="77777777" w:rsidR="00D47E61" w:rsidRDefault="00D47E61" w:rsidP="00D26DF4">
      <w:pPr>
        <w:pStyle w:val="Voetnoottekst"/>
      </w:pPr>
      <w:r>
        <w:rPr>
          <w:rStyle w:val="Voetnootmarkering"/>
        </w:rPr>
        <w:footnoteRef/>
      </w:r>
      <w:r>
        <w:t xml:space="preserve"> Hieruit volgt dat een burgerlid geen lid is van de gemeenteraad.</w:t>
      </w:r>
    </w:p>
  </w:footnote>
  <w:footnote w:id="4">
    <w:p w14:paraId="72767C5F" w14:textId="77777777" w:rsidR="00D47E61" w:rsidRDefault="00D47E61" w:rsidP="00D26DF4">
      <w:pPr>
        <w:pStyle w:val="Voetnoottekst"/>
      </w:pPr>
      <w:r>
        <w:rPr>
          <w:rStyle w:val="Voetnootmarkering"/>
        </w:rPr>
        <w:footnoteRef/>
      </w:r>
      <w:r>
        <w:t xml:space="preserve"> Naast raadscommissies bestaan er nog andere commissies zoals adviescommissies en onderzoekscommissies.</w:t>
      </w:r>
    </w:p>
  </w:footnote>
  <w:footnote w:id="5">
    <w:p w14:paraId="468E4412" w14:textId="563F841C" w:rsidR="00D47E61" w:rsidRDefault="00D47E61" w:rsidP="00D26DF4">
      <w:pPr>
        <w:pStyle w:val="Voetnoottekst"/>
      </w:pPr>
      <w:r>
        <w:rPr>
          <w:rStyle w:val="Voetnootmarkering"/>
        </w:rPr>
        <w:footnoteRef/>
      </w:r>
      <w:r>
        <w:t xml:space="preserve"> V</w:t>
      </w:r>
      <w:r w:rsidRPr="00E00BBC">
        <w:t xml:space="preserve">olgens de Gemeentewet is een deelnemer het raadslid die de presentielijst getekend heeft). Er is een quorum nodig voor een vergadering/stemming. </w:t>
      </w:r>
      <w:r>
        <w:t>De p</w:t>
      </w:r>
      <w:r w:rsidRPr="00E00BBC">
        <w:t>resentielijst is daarvoor bepalend.</w:t>
      </w:r>
    </w:p>
  </w:footnote>
  <w:footnote w:id="6">
    <w:p w14:paraId="5AD62E3E" w14:textId="4E0EEBDA" w:rsidR="00D47E61" w:rsidRDefault="00D47E61">
      <w:pPr>
        <w:pStyle w:val="Voetnoottekst"/>
      </w:pPr>
      <w:r>
        <w:rPr>
          <w:rStyle w:val="Voetnootmarkering"/>
        </w:rPr>
        <w:footnoteRef/>
      </w:r>
      <w:r>
        <w:t xml:space="preserve"> Wanneer de </w:t>
      </w:r>
      <w:r w:rsidR="008739D6">
        <w:t>burgermeester</w:t>
      </w:r>
      <w:r>
        <w:t xml:space="preserve"> bijv. spreekt i.v.m. zijn/haar portefeuille dan is de vice-voorzitter (</w:t>
      </w:r>
      <w:r w:rsidR="008739D6">
        <w:t>raadslid</w:t>
      </w:r>
      <w:r>
        <w:t>) de actieve voorzitter.</w:t>
      </w:r>
    </w:p>
  </w:footnote>
  <w:footnote w:id="7">
    <w:p w14:paraId="65B8FA34" w14:textId="77777777" w:rsidR="00D47E61" w:rsidRDefault="00D47E61" w:rsidP="00D26DF4">
      <w:pPr>
        <w:pStyle w:val="Voetnoottekst"/>
      </w:pPr>
      <w:r>
        <w:rPr>
          <w:rStyle w:val="Voetnootmarkering"/>
        </w:rPr>
        <w:footnoteRef/>
      </w:r>
      <w:r>
        <w:t xml:space="preserve"> Afwezige raadsleden kunnen niet stemmen.</w:t>
      </w:r>
    </w:p>
  </w:footnote>
  <w:footnote w:id="8">
    <w:p w14:paraId="04639C7F" w14:textId="77777777" w:rsidR="00D47E61" w:rsidRDefault="00D47E61" w:rsidP="00D26DF4">
      <w:pPr>
        <w:pStyle w:val="Voetnoottekst"/>
      </w:pPr>
      <w:r>
        <w:rPr>
          <w:rStyle w:val="Voetnootmarkering"/>
        </w:rPr>
        <w:footnoteRef/>
      </w:r>
      <w:r>
        <w:t xml:space="preserve"> T.a.v. ingekomen stukken: </w:t>
      </w:r>
      <w:r w:rsidRPr="008D1A86">
        <w:t>bij veel gemeentes wordt wel een besluit genomen over de lijst met ingekomen stukken (vka of voor advies naar college, of ter afhandeling naar college)</w:t>
      </w:r>
      <w:r>
        <w:t>.</w:t>
      </w:r>
    </w:p>
  </w:footnote>
  <w:footnote w:id="9">
    <w:p w14:paraId="7C77746C" w14:textId="77777777" w:rsidR="00D47E61" w:rsidRDefault="00D47E61" w:rsidP="00D26DF4">
      <w:pPr>
        <w:pStyle w:val="Voetnoottekst"/>
      </w:pPr>
      <w:r>
        <w:rPr>
          <w:rStyle w:val="Voetnootmarkering"/>
        </w:rPr>
        <w:footnoteRef/>
      </w:r>
      <w:r>
        <w:t xml:space="preserve"> De wijze van stemming (</w:t>
      </w:r>
      <w:r w:rsidRPr="00D27B6E">
        <w:t xml:space="preserve">mondeling, handopsteking, schriftelijk </w:t>
      </w:r>
      <w:r>
        <w:t>of</w:t>
      </w:r>
      <w:r w:rsidRPr="00D27B6E">
        <w:t xml:space="preserve"> elektronisch</w:t>
      </w:r>
      <w:r>
        <w:t>) is niet van belang voor het informatiemodel</w:t>
      </w:r>
      <w:r w:rsidRPr="00D27B6E">
        <w:t>.</w:t>
      </w:r>
    </w:p>
  </w:footnote>
  <w:footnote w:id="10">
    <w:p w14:paraId="0DBA4D98" w14:textId="69210748" w:rsidR="00D47E61" w:rsidRDefault="00D47E61" w:rsidP="00D26DF4">
      <w:pPr>
        <w:pStyle w:val="Voetnoottekst"/>
      </w:pPr>
      <w:r>
        <w:rPr>
          <w:rStyle w:val="Voetnootmarkering"/>
        </w:rPr>
        <w:footnoteRef/>
      </w:r>
      <w:r>
        <w:t xml:space="preserve"> De </w:t>
      </w:r>
      <w:r w:rsidR="008739D6">
        <w:t>aanwezige raadsl</w:t>
      </w:r>
      <w:r>
        <w:t>eden staan op of steken hun hand op.</w:t>
      </w:r>
      <w:r>
        <w:t xml:space="preserve"> Alleen de stemmen tellen van de aanwezige </w:t>
      </w:r>
      <w:r w:rsidR="008739D6">
        <w:t>raads</w:t>
      </w:r>
      <w:r>
        <w:t>Leden.</w:t>
      </w:r>
    </w:p>
  </w:footnote>
  <w:footnote w:id="11">
    <w:p w14:paraId="3F3F8B86" w14:textId="77777777" w:rsidR="00D47E61" w:rsidRDefault="00D47E61">
      <w:pPr>
        <w:pStyle w:val="Voetnoottekst"/>
      </w:pPr>
      <w:r>
        <w:rPr>
          <w:rStyle w:val="Voetnootmarkering"/>
        </w:rPr>
        <w:footnoteRef/>
      </w:r>
      <w:r>
        <w:t xml:space="preserve"> </w:t>
      </w:r>
      <w:r w:rsidRPr="00EA5ACC">
        <w:t>https://www.gemmaonline.nl/index.php/Informatiemodel_Basis-_en_Kerngegevens_(RSGB)</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3EC80" w14:textId="77777777" w:rsidR="00D47E61" w:rsidRDefault="00D47E61" w:rsidP="00A14B69">
    <w:r>
      <w:rPr>
        <w:noProof/>
      </w:rPr>
      <w:drawing>
        <wp:anchor distT="0" distB="0" distL="114300" distR="114300" simplePos="0" relativeHeight="251657216" behindDoc="1" locked="1" layoutInCell="1" allowOverlap="1" wp14:anchorId="5967DB99" wp14:editId="006071C6">
          <wp:simplePos x="0" y="0"/>
          <wp:positionH relativeFrom="page">
            <wp:posOffset>0</wp:posOffset>
          </wp:positionH>
          <wp:positionV relativeFrom="page">
            <wp:posOffset>0</wp:posOffset>
          </wp:positionV>
          <wp:extent cx="7559675" cy="10678160"/>
          <wp:effectExtent l="0" t="0" r="0" b="0"/>
          <wp:wrapTight wrapText="bothSides">
            <wp:wrapPolygon edited="0">
              <wp:start x="14152" y="886"/>
              <wp:lineTo x="13989" y="1118"/>
              <wp:lineTo x="14043" y="2813"/>
              <wp:lineTo x="10832" y="3430"/>
              <wp:lineTo x="10777" y="8979"/>
              <wp:lineTo x="14315" y="9595"/>
              <wp:lineTo x="13499" y="9634"/>
              <wp:lineTo x="2994" y="10289"/>
              <wp:lineTo x="2449" y="10404"/>
              <wp:lineTo x="2449" y="20269"/>
              <wp:lineTo x="20357" y="20269"/>
              <wp:lineTo x="20466" y="9210"/>
              <wp:lineTo x="10723" y="8979"/>
              <wp:lineTo x="10777" y="3430"/>
              <wp:lineTo x="13063" y="3430"/>
              <wp:lineTo x="17309" y="3044"/>
              <wp:lineTo x="17363" y="2813"/>
              <wp:lineTo x="19867" y="2235"/>
              <wp:lineTo x="19867" y="2196"/>
              <wp:lineTo x="20357" y="1888"/>
              <wp:lineTo x="20303" y="1696"/>
              <wp:lineTo x="19541" y="1580"/>
              <wp:lineTo x="19867" y="1118"/>
              <wp:lineTo x="19595" y="1079"/>
              <wp:lineTo x="17037" y="886"/>
              <wp:lineTo x="14152" y="886"/>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7816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DC191" w14:textId="77777777" w:rsidR="00D47E61" w:rsidRDefault="00D47E61" w:rsidP="00A14B6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73EDF" w14:textId="77777777" w:rsidR="00D47E61" w:rsidRDefault="00D47E61" w:rsidP="00090B4C">
    <w:pPr>
      <w:jc w:val="right"/>
    </w:pPr>
    <w:r>
      <w:rPr>
        <w:noProof/>
      </w:rPr>
      <w:drawing>
        <wp:inline distT="0" distB="0" distL="0" distR="0" wp14:anchorId="61A71A92" wp14:editId="62B34E72">
          <wp:extent cx="1295086" cy="648000"/>
          <wp:effectExtent l="0" t="0" r="63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5086" cy="6480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92905" w14:textId="77777777" w:rsidR="00D47E61" w:rsidRDefault="00D47E61" w:rsidP="00A14B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 w15:restartNumberingAfterBreak="0">
    <w:nsid w:val="17A95F48"/>
    <w:multiLevelType w:val="hybridMultilevel"/>
    <w:tmpl w:val="3DF2F01C"/>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BD44D58"/>
    <w:multiLevelType w:val="multilevel"/>
    <w:tmpl w:val="19F08BA4"/>
    <w:name w:val="K-nummering22"/>
    <w:numStyleLink w:val="K-nummering"/>
  </w:abstractNum>
  <w:abstractNum w:abstractNumId="4" w15:restartNumberingAfterBreak="0">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6" w15:restartNumberingAfterBreak="0">
    <w:nsid w:val="3DCFA4AF"/>
    <w:multiLevelType w:val="multilevel"/>
    <w:tmpl w:val="00000016"/>
    <w:name w:val="List3355125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3DCFA4B1"/>
    <w:multiLevelType w:val="multilevel"/>
    <w:tmpl w:val="00000018"/>
    <w:name w:val="List55247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3DCFA4B2"/>
    <w:multiLevelType w:val="multilevel"/>
    <w:tmpl w:val="00000019"/>
    <w:name w:val="List5979109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92815D0"/>
    <w:multiLevelType w:val="hybridMultilevel"/>
    <w:tmpl w:val="B89A7446"/>
    <w:lvl w:ilvl="0" w:tplc="0413000F">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4" w15:restartNumberingAfterBreak="0">
    <w:nsid w:val="5A8A1D93"/>
    <w:multiLevelType w:val="hybridMultilevel"/>
    <w:tmpl w:val="B89A7446"/>
    <w:lvl w:ilvl="0" w:tplc="0413000F">
      <w:start w:val="1"/>
      <w:numFmt w:val="decimal"/>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5" w15:restartNumberingAfterBreak="0">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7" w15:restartNumberingAfterBreak="0">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F607E0D"/>
    <w:multiLevelType w:val="hybridMultilevel"/>
    <w:tmpl w:val="A32C67F2"/>
    <w:lvl w:ilvl="0" w:tplc="04130001">
      <w:start w:val="1"/>
      <w:numFmt w:val="bullet"/>
      <w:lvlText w:val=""/>
      <w:lvlJc w:val="left"/>
      <w:pPr>
        <w:ind w:left="720" w:hanging="360"/>
      </w:pPr>
      <w:rPr>
        <w:rFonts w:ascii="Symbol" w:eastAsia="Times New Roman" w:hAnsi="Symbol"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44D750B"/>
    <w:multiLevelType w:val="hybridMultilevel"/>
    <w:tmpl w:val="04044CB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4"/>
  </w:num>
  <w:num w:numId="4">
    <w:abstractNumId w:val="0"/>
  </w:num>
  <w:num w:numId="5">
    <w:abstractNumId w:val="17"/>
  </w:num>
  <w:num w:numId="6">
    <w:abstractNumId w:val="11"/>
  </w:num>
  <w:num w:numId="7">
    <w:abstractNumId w:val="5"/>
  </w:num>
  <w:num w:numId="8">
    <w:abstractNumId w:val="20"/>
  </w:num>
  <w:num w:numId="9">
    <w:abstractNumId w:val="14"/>
  </w:num>
  <w:num w:numId="10">
    <w:abstractNumId w:val="13"/>
  </w:num>
  <w:num w:numId="11">
    <w:abstractNumId w:val="2"/>
  </w:num>
  <w:num w:numId="12">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rawingGridHorizontalSpacing w:val="9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PublishingViewTables" w:val="0"/>
  </w:docVars>
  <w:rsids>
    <w:rsidRoot w:val="001A611A"/>
    <w:rsid w:val="000002AB"/>
    <w:rsid w:val="000015BB"/>
    <w:rsid w:val="00001696"/>
    <w:rsid w:val="0000305D"/>
    <w:rsid w:val="000030E7"/>
    <w:rsid w:val="000052E1"/>
    <w:rsid w:val="000062BB"/>
    <w:rsid w:val="000063F4"/>
    <w:rsid w:val="00010E36"/>
    <w:rsid w:val="00013505"/>
    <w:rsid w:val="00015B4B"/>
    <w:rsid w:val="00017053"/>
    <w:rsid w:val="00025148"/>
    <w:rsid w:val="0002523B"/>
    <w:rsid w:val="00035F82"/>
    <w:rsid w:val="00040893"/>
    <w:rsid w:val="00051AD1"/>
    <w:rsid w:val="00065ADD"/>
    <w:rsid w:val="00065DE1"/>
    <w:rsid w:val="0007278B"/>
    <w:rsid w:val="00076EE1"/>
    <w:rsid w:val="0007749A"/>
    <w:rsid w:val="00077AB2"/>
    <w:rsid w:val="000807AD"/>
    <w:rsid w:val="00082460"/>
    <w:rsid w:val="00082E0D"/>
    <w:rsid w:val="00084FD6"/>
    <w:rsid w:val="00090B4C"/>
    <w:rsid w:val="00095C62"/>
    <w:rsid w:val="000A19A5"/>
    <w:rsid w:val="000A6267"/>
    <w:rsid w:val="000B129C"/>
    <w:rsid w:val="000B2EA3"/>
    <w:rsid w:val="000B66CF"/>
    <w:rsid w:val="000D2193"/>
    <w:rsid w:val="000D2E2F"/>
    <w:rsid w:val="00112905"/>
    <w:rsid w:val="00115281"/>
    <w:rsid w:val="0012512A"/>
    <w:rsid w:val="00125AF7"/>
    <w:rsid w:val="0012653B"/>
    <w:rsid w:val="0013028D"/>
    <w:rsid w:val="00135AD1"/>
    <w:rsid w:val="00141F7B"/>
    <w:rsid w:val="00144173"/>
    <w:rsid w:val="0014572A"/>
    <w:rsid w:val="00146223"/>
    <w:rsid w:val="00164E7D"/>
    <w:rsid w:val="00180004"/>
    <w:rsid w:val="001A4CD4"/>
    <w:rsid w:val="001A611A"/>
    <w:rsid w:val="001A640D"/>
    <w:rsid w:val="001A688C"/>
    <w:rsid w:val="001B7087"/>
    <w:rsid w:val="001C1112"/>
    <w:rsid w:val="001C1C41"/>
    <w:rsid w:val="001C3A0B"/>
    <w:rsid w:val="001C3CF6"/>
    <w:rsid w:val="001D0652"/>
    <w:rsid w:val="001D5F15"/>
    <w:rsid w:val="001E0684"/>
    <w:rsid w:val="001E08B2"/>
    <w:rsid w:val="001E3F2C"/>
    <w:rsid w:val="001E49F2"/>
    <w:rsid w:val="001E75C3"/>
    <w:rsid w:val="001F0853"/>
    <w:rsid w:val="001F58BF"/>
    <w:rsid w:val="001F594C"/>
    <w:rsid w:val="00200C5D"/>
    <w:rsid w:val="002037AD"/>
    <w:rsid w:val="00203B06"/>
    <w:rsid w:val="00204B28"/>
    <w:rsid w:val="00217908"/>
    <w:rsid w:val="002217BF"/>
    <w:rsid w:val="00222D7B"/>
    <w:rsid w:val="002235D2"/>
    <w:rsid w:val="00223FB2"/>
    <w:rsid w:val="0022606F"/>
    <w:rsid w:val="00236A46"/>
    <w:rsid w:val="0024241F"/>
    <w:rsid w:val="00242B7E"/>
    <w:rsid w:val="00246799"/>
    <w:rsid w:val="002468BC"/>
    <w:rsid w:val="0025661F"/>
    <w:rsid w:val="00267E43"/>
    <w:rsid w:val="0027503C"/>
    <w:rsid w:val="00275F13"/>
    <w:rsid w:val="002936E5"/>
    <w:rsid w:val="00294B66"/>
    <w:rsid w:val="00296C36"/>
    <w:rsid w:val="00297844"/>
    <w:rsid w:val="002A2CB9"/>
    <w:rsid w:val="002A3EB9"/>
    <w:rsid w:val="002B238E"/>
    <w:rsid w:val="002B4C0C"/>
    <w:rsid w:val="002B5A57"/>
    <w:rsid w:val="002B74F1"/>
    <w:rsid w:val="002C3FC9"/>
    <w:rsid w:val="002C698A"/>
    <w:rsid w:val="002C76A5"/>
    <w:rsid w:val="002C785C"/>
    <w:rsid w:val="002E1132"/>
    <w:rsid w:val="002E480C"/>
    <w:rsid w:val="002E4B32"/>
    <w:rsid w:val="002F46C7"/>
    <w:rsid w:val="002F481A"/>
    <w:rsid w:val="002F5E7A"/>
    <w:rsid w:val="00300704"/>
    <w:rsid w:val="003177FD"/>
    <w:rsid w:val="0031787A"/>
    <w:rsid w:val="003228BB"/>
    <w:rsid w:val="0032467D"/>
    <w:rsid w:val="00324AAA"/>
    <w:rsid w:val="00334867"/>
    <w:rsid w:val="003406B2"/>
    <w:rsid w:val="00341B28"/>
    <w:rsid w:val="00342F98"/>
    <w:rsid w:val="00343D63"/>
    <w:rsid w:val="003473FB"/>
    <w:rsid w:val="00351768"/>
    <w:rsid w:val="00356E3F"/>
    <w:rsid w:val="00362A3B"/>
    <w:rsid w:val="00364256"/>
    <w:rsid w:val="00375925"/>
    <w:rsid w:val="00377132"/>
    <w:rsid w:val="003812AA"/>
    <w:rsid w:val="00383EA0"/>
    <w:rsid w:val="00383FC5"/>
    <w:rsid w:val="00387B11"/>
    <w:rsid w:val="00390415"/>
    <w:rsid w:val="0039111F"/>
    <w:rsid w:val="00391C38"/>
    <w:rsid w:val="003945F3"/>
    <w:rsid w:val="003A1D80"/>
    <w:rsid w:val="003A27F4"/>
    <w:rsid w:val="003A379C"/>
    <w:rsid w:val="003A4F44"/>
    <w:rsid w:val="003A5D82"/>
    <w:rsid w:val="003D6CFA"/>
    <w:rsid w:val="003E0375"/>
    <w:rsid w:val="003E0470"/>
    <w:rsid w:val="003E7B01"/>
    <w:rsid w:val="003F50DD"/>
    <w:rsid w:val="00400B8A"/>
    <w:rsid w:val="00412B86"/>
    <w:rsid w:val="00421091"/>
    <w:rsid w:val="00422833"/>
    <w:rsid w:val="004238BD"/>
    <w:rsid w:val="00424B9C"/>
    <w:rsid w:val="00424C10"/>
    <w:rsid w:val="00424E15"/>
    <w:rsid w:val="00424EE7"/>
    <w:rsid w:val="00427B0F"/>
    <w:rsid w:val="00435095"/>
    <w:rsid w:val="00443088"/>
    <w:rsid w:val="0044421B"/>
    <w:rsid w:val="0044452F"/>
    <w:rsid w:val="00447F21"/>
    <w:rsid w:val="00451CD0"/>
    <w:rsid w:val="004533F7"/>
    <w:rsid w:val="00455863"/>
    <w:rsid w:val="00455F16"/>
    <w:rsid w:val="00457A42"/>
    <w:rsid w:val="00477152"/>
    <w:rsid w:val="004845D7"/>
    <w:rsid w:val="0049092A"/>
    <w:rsid w:val="0049603E"/>
    <w:rsid w:val="004A0171"/>
    <w:rsid w:val="004A383B"/>
    <w:rsid w:val="004B4306"/>
    <w:rsid w:val="004B5035"/>
    <w:rsid w:val="004C2111"/>
    <w:rsid w:val="004C5D34"/>
    <w:rsid w:val="004D3758"/>
    <w:rsid w:val="004D6CF3"/>
    <w:rsid w:val="004E122E"/>
    <w:rsid w:val="004E468C"/>
    <w:rsid w:val="004E4774"/>
    <w:rsid w:val="004E4EBC"/>
    <w:rsid w:val="004F0B9B"/>
    <w:rsid w:val="004F3A45"/>
    <w:rsid w:val="004F4932"/>
    <w:rsid w:val="004F5031"/>
    <w:rsid w:val="004F6633"/>
    <w:rsid w:val="004F6D38"/>
    <w:rsid w:val="004F75A6"/>
    <w:rsid w:val="00500D0C"/>
    <w:rsid w:val="005070DB"/>
    <w:rsid w:val="00512F1D"/>
    <w:rsid w:val="00520125"/>
    <w:rsid w:val="00522A48"/>
    <w:rsid w:val="00524BD4"/>
    <w:rsid w:val="00527614"/>
    <w:rsid w:val="00527BA9"/>
    <w:rsid w:val="00542956"/>
    <w:rsid w:val="00551B25"/>
    <w:rsid w:val="00556E47"/>
    <w:rsid w:val="0057169B"/>
    <w:rsid w:val="00574F14"/>
    <w:rsid w:val="00590B41"/>
    <w:rsid w:val="0059146E"/>
    <w:rsid w:val="00594ECC"/>
    <w:rsid w:val="005A2F17"/>
    <w:rsid w:val="005A40FE"/>
    <w:rsid w:val="005A7444"/>
    <w:rsid w:val="005A7A1F"/>
    <w:rsid w:val="005B07DD"/>
    <w:rsid w:val="005B2A32"/>
    <w:rsid w:val="005C2018"/>
    <w:rsid w:val="005C6523"/>
    <w:rsid w:val="005C6E77"/>
    <w:rsid w:val="005C7CE1"/>
    <w:rsid w:val="005D015D"/>
    <w:rsid w:val="005D7D3D"/>
    <w:rsid w:val="005E01C9"/>
    <w:rsid w:val="005E3F6C"/>
    <w:rsid w:val="006027C2"/>
    <w:rsid w:val="00604896"/>
    <w:rsid w:val="00607CC4"/>
    <w:rsid w:val="00610782"/>
    <w:rsid w:val="006115C5"/>
    <w:rsid w:val="00617479"/>
    <w:rsid w:val="0062206C"/>
    <w:rsid w:val="00623C8B"/>
    <w:rsid w:val="0063081C"/>
    <w:rsid w:val="00634BB6"/>
    <w:rsid w:val="006360F3"/>
    <w:rsid w:val="00643528"/>
    <w:rsid w:val="00643AFF"/>
    <w:rsid w:val="0064719D"/>
    <w:rsid w:val="00654EFA"/>
    <w:rsid w:val="00665107"/>
    <w:rsid w:val="006679EB"/>
    <w:rsid w:val="0068612B"/>
    <w:rsid w:val="00696B35"/>
    <w:rsid w:val="00697897"/>
    <w:rsid w:val="006B04AA"/>
    <w:rsid w:val="006B224A"/>
    <w:rsid w:val="006C0403"/>
    <w:rsid w:val="006C1D61"/>
    <w:rsid w:val="006C2F0E"/>
    <w:rsid w:val="006C61FA"/>
    <w:rsid w:val="006D1BF4"/>
    <w:rsid w:val="006D1E68"/>
    <w:rsid w:val="006D21FA"/>
    <w:rsid w:val="006D24F0"/>
    <w:rsid w:val="006D39D5"/>
    <w:rsid w:val="006E624E"/>
    <w:rsid w:val="00704F0E"/>
    <w:rsid w:val="00712773"/>
    <w:rsid w:val="007155E5"/>
    <w:rsid w:val="007176BC"/>
    <w:rsid w:val="0072746F"/>
    <w:rsid w:val="00734490"/>
    <w:rsid w:val="00740861"/>
    <w:rsid w:val="0074166C"/>
    <w:rsid w:val="007535F5"/>
    <w:rsid w:val="007573D5"/>
    <w:rsid w:val="0076439C"/>
    <w:rsid w:val="007679C2"/>
    <w:rsid w:val="00776647"/>
    <w:rsid w:val="00792524"/>
    <w:rsid w:val="00792FCA"/>
    <w:rsid w:val="0079369A"/>
    <w:rsid w:val="007A75FB"/>
    <w:rsid w:val="007B3D51"/>
    <w:rsid w:val="007B6D3E"/>
    <w:rsid w:val="007C12A2"/>
    <w:rsid w:val="007C1F96"/>
    <w:rsid w:val="007C2202"/>
    <w:rsid w:val="007C424E"/>
    <w:rsid w:val="007C75AF"/>
    <w:rsid w:val="007D5D15"/>
    <w:rsid w:val="007D606D"/>
    <w:rsid w:val="007D780C"/>
    <w:rsid w:val="007D7CE2"/>
    <w:rsid w:val="007E3035"/>
    <w:rsid w:val="007E5A78"/>
    <w:rsid w:val="007F1CFC"/>
    <w:rsid w:val="007F2EC0"/>
    <w:rsid w:val="007F4E63"/>
    <w:rsid w:val="00801158"/>
    <w:rsid w:val="00810A26"/>
    <w:rsid w:val="00810C5E"/>
    <w:rsid w:val="00812AE6"/>
    <w:rsid w:val="00822EA2"/>
    <w:rsid w:val="00825CF4"/>
    <w:rsid w:val="00825E65"/>
    <w:rsid w:val="00833280"/>
    <w:rsid w:val="00842596"/>
    <w:rsid w:val="00843153"/>
    <w:rsid w:val="00847984"/>
    <w:rsid w:val="00847C61"/>
    <w:rsid w:val="00862E83"/>
    <w:rsid w:val="008730BD"/>
    <w:rsid w:val="008739D6"/>
    <w:rsid w:val="008826EB"/>
    <w:rsid w:val="00883596"/>
    <w:rsid w:val="0088563A"/>
    <w:rsid w:val="008877A5"/>
    <w:rsid w:val="00891C1B"/>
    <w:rsid w:val="00897055"/>
    <w:rsid w:val="008A0990"/>
    <w:rsid w:val="008A4C56"/>
    <w:rsid w:val="008A5007"/>
    <w:rsid w:val="008A68BF"/>
    <w:rsid w:val="008B3329"/>
    <w:rsid w:val="008B4043"/>
    <w:rsid w:val="008B7713"/>
    <w:rsid w:val="008B7E8E"/>
    <w:rsid w:val="008C669F"/>
    <w:rsid w:val="008C7113"/>
    <w:rsid w:val="008D3A7A"/>
    <w:rsid w:val="008D7C72"/>
    <w:rsid w:val="008E454C"/>
    <w:rsid w:val="008E633E"/>
    <w:rsid w:val="008F04DF"/>
    <w:rsid w:val="008F1229"/>
    <w:rsid w:val="008F290E"/>
    <w:rsid w:val="00900372"/>
    <w:rsid w:val="009031B9"/>
    <w:rsid w:val="00903D29"/>
    <w:rsid w:val="00906B92"/>
    <w:rsid w:val="0091187C"/>
    <w:rsid w:val="00913302"/>
    <w:rsid w:val="00920212"/>
    <w:rsid w:val="0092369C"/>
    <w:rsid w:val="00924FF8"/>
    <w:rsid w:val="00930858"/>
    <w:rsid w:val="0093657A"/>
    <w:rsid w:val="00947B93"/>
    <w:rsid w:val="00967B5B"/>
    <w:rsid w:val="00970BDD"/>
    <w:rsid w:val="009760B3"/>
    <w:rsid w:val="009807AC"/>
    <w:rsid w:val="009827A9"/>
    <w:rsid w:val="00983647"/>
    <w:rsid w:val="00986E4C"/>
    <w:rsid w:val="00987CFC"/>
    <w:rsid w:val="00993A56"/>
    <w:rsid w:val="009A0D58"/>
    <w:rsid w:val="009B0E3F"/>
    <w:rsid w:val="009B1599"/>
    <w:rsid w:val="009B786A"/>
    <w:rsid w:val="009C29C6"/>
    <w:rsid w:val="009E1F22"/>
    <w:rsid w:val="009E4FB5"/>
    <w:rsid w:val="009F028C"/>
    <w:rsid w:val="009F15F1"/>
    <w:rsid w:val="009F1A3B"/>
    <w:rsid w:val="00A00D0C"/>
    <w:rsid w:val="00A14B69"/>
    <w:rsid w:val="00A16EF7"/>
    <w:rsid w:val="00A2491B"/>
    <w:rsid w:val="00A3482E"/>
    <w:rsid w:val="00A35198"/>
    <w:rsid w:val="00A35223"/>
    <w:rsid w:val="00A3698A"/>
    <w:rsid w:val="00A43283"/>
    <w:rsid w:val="00A576F3"/>
    <w:rsid w:val="00A6122F"/>
    <w:rsid w:val="00A70FD5"/>
    <w:rsid w:val="00A73A4E"/>
    <w:rsid w:val="00A8593B"/>
    <w:rsid w:val="00A910D5"/>
    <w:rsid w:val="00A94C82"/>
    <w:rsid w:val="00AA0C9C"/>
    <w:rsid w:val="00AB30C6"/>
    <w:rsid w:val="00AB3FC7"/>
    <w:rsid w:val="00AC2F86"/>
    <w:rsid w:val="00AD2038"/>
    <w:rsid w:val="00AD6DED"/>
    <w:rsid w:val="00AF0B69"/>
    <w:rsid w:val="00AF3872"/>
    <w:rsid w:val="00AF422B"/>
    <w:rsid w:val="00B039A2"/>
    <w:rsid w:val="00B07821"/>
    <w:rsid w:val="00B14AD1"/>
    <w:rsid w:val="00B36E25"/>
    <w:rsid w:val="00B40AD6"/>
    <w:rsid w:val="00B46008"/>
    <w:rsid w:val="00B50167"/>
    <w:rsid w:val="00B57B4C"/>
    <w:rsid w:val="00B77335"/>
    <w:rsid w:val="00B84DCD"/>
    <w:rsid w:val="00B865B5"/>
    <w:rsid w:val="00B8754D"/>
    <w:rsid w:val="00B92E24"/>
    <w:rsid w:val="00B965F8"/>
    <w:rsid w:val="00B97F27"/>
    <w:rsid w:val="00BA1A6D"/>
    <w:rsid w:val="00BA3940"/>
    <w:rsid w:val="00BA5272"/>
    <w:rsid w:val="00BA7379"/>
    <w:rsid w:val="00BA750E"/>
    <w:rsid w:val="00BB117F"/>
    <w:rsid w:val="00BB5293"/>
    <w:rsid w:val="00BC1BFA"/>
    <w:rsid w:val="00BC7E7A"/>
    <w:rsid w:val="00BD1E00"/>
    <w:rsid w:val="00BD3F09"/>
    <w:rsid w:val="00BE00B6"/>
    <w:rsid w:val="00BE37C9"/>
    <w:rsid w:val="00BF5937"/>
    <w:rsid w:val="00BF78E4"/>
    <w:rsid w:val="00C02265"/>
    <w:rsid w:val="00C10D74"/>
    <w:rsid w:val="00C12B03"/>
    <w:rsid w:val="00C2488F"/>
    <w:rsid w:val="00C24E46"/>
    <w:rsid w:val="00C25571"/>
    <w:rsid w:val="00C26C02"/>
    <w:rsid w:val="00C43647"/>
    <w:rsid w:val="00C506FB"/>
    <w:rsid w:val="00C51AC1"/>
    <w:rsid w:val="00C6754B"/>
    <w:rsid w:val="00C73D05"/>
    <w:rsid w:val="00C747F8"/>
    <w:rsid w:val="00C74F09"/>
    <w:rsid w:val="00C757D5"/>
    <w:rsid w:val="00C82570"/>
    <w:rsid w:val="00C92FB3"/>
    <w:rsid w:val="00C9388A"/>
    <w:rsid w:val="00C947FE"/>
    <w:rsid w:val="00C9753E"/>
    <w:rsid w:val="00C97DAE"/>
    <w:rsid w:val="00CA38D6"/>
    <w:rsid w:val="00CA42D7"/>
    <w:rsid w:val="00CB25BE"/>
    <w:rsid w:val="00CB48AB"/>
    <w:rsid w:val="00CB68C5"/>
    <w:rsid w:val="00CB7542"/>
    <w:rsid w:val="00CC07F8"/>
    <w:rsid w:val="00CC30C1"/>
    <w:rsid w:val="00CC4547"/>
    <w:rsid w:val="00CC64D4"/>
    <w:rsid w:val="00CC6896"/>
    <w:rsid w:val="00CC746D"/>
    <w:rsid w:val="00CD4563"/>
    <w:rsid w:val="00CD6702"/>
    <w:rsid w:val="00CE0971"/>
    <w:rsid w:val="00CE56B2"/>
    <w:rsid w:val="00CF4C9E"/>
    <w:rsid w:val="00CF744D"/>
    <w:rsid w:val="00CF74C7"/>
    <w:rsid w:val="00D26DF4"/>
    <w:rsid w:val="00D30449"/>
    <w:rsid w:val="00D313A8"/>
    <w:rsid w:val="00D37355"/>
    <w:rsid w:val="00D40B5F"/>
    <w:rsid w:val="00D40F00"/>
    <w:rsid w:val="00D468F1"/>
    <w:rsid w:val="00D47E61"/>
    <w:rsid w:val="00D50712"/>
    <w:rsid w:val="00D50D4B"/>
    <w:rsid w:val="00D56495"/>
    <w:rsid w:val="00D623E1"/>
    <w:rsid w:val="00D62EF6"/>
    <w:rsid w:val="00D63B0F"/>
    <w:rsid w:val="00D64FAA"/>
    <w:rsid w:val="00D65F8E"/>
    <w:rsid w:val="00D729D3"/>
    <w:rsid w:val="00D7486B"/>
    <w:rsid w:val="00D91653"/>
    <w:rsid w:val="00D917DB"/>
    <w:rsid w:val="00D92DF7"/>
    <w:rsid w:val="00D9560C"/>
    <w:rsid w:val="00DA232C"/>
    <w:rsid w:val="00DB23FA"/>
    <w:rsid w:val="00DB4400"/>
    <w:rsid w:val="00DB6C29"/>
    <w:rsid w:val="00DB733D"/>
    <w:rsid w:val="00DC2182"/>
    <w:rsid w:val="00DC7198"/>
    <w:rsid w:val="00DE222C"/>
    <w:rsid w:val="00DE271E"/>
    <w:rsid w:val="00DE3896"/>
    <w:rsid w:val="00DF07FC"/>
    <w:rsid w:val="00E05835"/>
    <w:rsid w:val="00E075A9"/>
    <w:rsid w:val="00E10DE7"/>
    <w:rsid w:val="00E13927"/>
    <w:rsid w:val="00E15FD3"/>
    <w:rsid w:val="00E44BEA"/>
    <w:rsid w:val="00E52649"/>
    <w:rsid w:val="00E52E3D"/>
    <w:rsid w:val="00E622E5"/>
    <w:rsid w:val="00E673DA"/>
    <w:rsid w:val="00E71B04"/>
    <w:rsid w:val="00E72633"/>
    <w:rsid w:val="00E72C41"/>
    <w:rsid w:val="00E752DA"/>
    <w:rsid w:val="00E8015F"/>
    <w:rsid w:val="00E9321E"/>
    <w:rsid w:val="00EA3F62"/>
    <w:rsid w:val="00EA4A8B"/>
    <w:rsid w:val="00EA5ACC"/>
    <w:rsid w:val="00EB106C"/>
    <w:rsid w:val="00EB7CCD"/>
    <w:rsid w:val="00EC05C9"/>
    <w:rsid w:val="00ED4F38"/>
    <w:rsid w:val="00ED6409"/>
    <w:rsid w:val="00EE1887"/>
    <w:rsid w:val="00EE41A1"/>
    <w:rsid w:val="00EE4965"/>
    <w:rsid w:val="00EE6D97"/>
    <w:rsid w:val="00EE7AD3"/>
    <w:rsid w:val="00EF1BD1"/>
    <w:rsid w:val="00EF2D8C"/>
    <w:rsid w:val="00EF63E6"/>
    <w:rsid w:val="00F04F9F"/>
    <w:rsid w:val="00F110B1"/>
    <w:rsid w:val="00F175A3"/>
    <w:rsid w:val="00F23235"/>
    <w:rsid w:val="00F24C9A"/>
    <w:rsid w:val="00F31564"/>
    <w:rsid w:val="00F33C0C"/>
    <w:rsid w:val="00F35266"/>
    <w:rsid w:val="00F36BBA"/>
    <w:rsid w:val="00F3704C"/>
    <w:rsid w:val="00F4192C"/>
    <w:rsid w:val="00F42BF7"/>
    <w:rsid w:val="00F43800"/>
    <w:rsid w:val="00F44800"/>
    <w:rsid w:val="00F4536F"/>
    <w:rsid w:val="00F54E4A"/>
    <w:rsid w:val="00F60271"/>
    <w:rsid w:val="00F60EB4"/>
    <w:rsid w:val="00F618FA"/>
    <w:rsid w:val="00F64161"/>
    <w:rsid w:val="00F6587D"/>
    <w:rsid w:val="00F771B9"/>
    <w:rsid w:val="00F87956"/>
    <w:rsid w:val="00F906EA"/>
    <w:rsid w:val="00FA031C"/>
    <w:rsid w:val="00FA2527"/>
    <w:rsid w:val="00FA696E"/>
    <w:rsid w:val="00FB79A6"/>
    <w:rsid w:val="00FB7FDA"/>
    <w:rsid w:val="00FC04CE"/>
    <w:rsid w:val="00FC7C22"/>
    <w:rsid w:val="00FF00B8"/>
    <w:rsid w:val="00FF06FC"/>
    <w:rsid w:val="00FF0C64"/>
    <w:rsid w:val="00FF3484"/>
    <w:rsid w:val="00FF4B43"/>
    <w:rsid w:val="00FF5B71"/>
    <w:rsid w:val="00FF68BB"/>
    <w:rsid w:val="00FF78B5"/>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C711A0"/>
  <w15:docId w15:val="{2C7F545D-714B-4D5B-B1BD-5FC9E048F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aliases w:val="1 standaard"/>
    <w:qFormat/>
    <w:rsid w:val="00F618FA"/>
    <w:pPr>
      <w:contextualSpacing/>
    </w:pPr>
    <w:rPr>
      <w:rFonts w:eastAsia="Times New Roman"/>
    </w:rPr>
  </w:style>
  <w:style w:type="paragraph" w:styleId="Kop1">
    <w:name w:val="heading 1"/>
    <w:aliases w:val="3 hoofdstuk genummerd"/>
    <w:basedOn w:val="koptitel"/>
    <w:next w:val="Standaard"/>
    <w:link w:val="Kop1Char"/>
    <w:uiPriority w:val="9"/>
    <w:qFormat/>
    <w:rsid w:val="008B7713"/>
    <w:pPr>
      <w:numPr>
        <w:numId w:val="1"/>
      </w:numPr>
      <w:spacing w:after="120"/>
      <w:outlineLvl w:val="0"/>
    </w:pPr>
  </w:style>
  <w:style w:type="paragraph" w:styleId="Kop2">
    <w:name w:val="heading 2"/>
    <w:aliases w:val="4 paragraaf genummerd,KING Kader Kop"/>
    <w:next w:val="paragraaf"/>
    <w:link w:val="Kop2Char"/>
    <w:uiPriority w:val="9"/>
    <w:qFormat/>
    <w:rsid w:val="00EE4965"/>
    <w:pPr>
      <w:numPr>
        <w:ilvl w:val="1"/>
        <w:numId w:val="1"/>
      </w:numPr>
      <w:spacing w:before="360" w:line="500" w:lineRule="exact"/>
      <w:outlineLvl w:val="1"/>
    </w:pPr>
    <w:rPr>
      <w:b/>
      <w:bCs/>
      <w:color w:val="003359"/>
      <w:sz w:val="24"/>
      <w:szCs w:val="24"/>
      <w:lang w:eastAsia="en-US"/>
    </w:rPr>
  </w:style>
  <w:style w:type="paragraph" w:styleId="Kop3">
    <w:name w:val="heading 3"/>
    <w:aliases w:val="5 subparagraaf genummerd"/>
    <w:next w:val="Standaard"/>
    <w:link w:val="Kop3Char"/>
    <w:uiPriority w:val="9"/>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uiPriority w:val="9"/>
    <w:unhideWhenUsed/>
    <w:qFormat/>
    <w:rsid w:val="004F75A6"/>
    <w:pPr>
      <w:keepNext/>
      <w:keepLines/>
      <w:outlineLvl w:val="3"/>
    </w:pPr>
    <w:rPr>
      <w:rFonts w:eastAsiaTheme="majorEastAsia" w:cstheme="majorBidi"/>
      <w:b/>
      <w:bCs/>
      <w:i/>
      <w:iCs/>
      <w:color w:val="003359"/>
    </w:rPr>
  </w:style>
  <w:style w:type="paragraph" w:styleId="Kop5">
    <w:name w:val="heading 5"/>
    <w:basedOn w:val="Standaard"/>
    <w:next w:val="Standaard"/>
    <w:link w:val="Kop5Char"/>
    <w:uiPriority w:val="9"/>
    <w:unhideWhenUsed/>
    <w:qFormat/>
    <w:rsid w:val="00847C61"/>
    <w:pPr>
      <w:keepNext/>
      <w:keepLines/>
      <w:spacing w:before="200"/>
      <w:outlineLvl w:val="4"/>
    </w:pPr>
    <w:rPr>
      <w:rFonts w:eastAsia="Calibri"/>
      <w:b/>
      <w:bCs/>
      <w:i/>
      <w:iCs/>
      <w:color w:val="000000"/>
      <w:sz w:val="26"/>
      <w:szCs w:val="26"/>
      <w:lang w:val="en-AU"/>
    </w:rPr>
  </w:style>
  <w:style w:type="paragraph" w:styleId="Kop6">
    <w:name w:val="heading 6"/>
    <w:basedOn w:val="Standaard"/>
    <w:next w:val="Standaard"/>
    <w:link w:val="Kop6Char"/>
    <w:uiPriority w:val="99"/>
    <w:unhideWhenUsed/>
    <w:qFormat/>
    <w:rsid w:val="00847C61"/>
    <w:pPr>
      <w:keepNext/>
      <w:keepLines/>
      <w:spacing w:before="200"/>
      <w:outlineLvl w:val="5"/>
    </w:pPr>
    <w:rPr>
      <w:rFonts w:eastAsia="Calibri"/>
      <w:b/>
      <w:bCs/>
      <w:color w:val="000000"/>
      <w:lang w:val="en-AU"/>
    </w:rPr>
  </w:style>
  <w:style w:type="paragraph" w:styleId="Kop7">
    <w:name w:val="heading 7"/>
    <w:basedOn w:val="Standaard"/>
    <w:next w:val="Standaard"/>
    <w:link w:val="Kop7Char"/>
    <w:uiPriority w:val="99"/>
    <w:unhideWhenUsed/>
    <w:qFormat/>
    <w:rsid w:val="00847C61"/>
    <w:pPr>
      <w:keepNext/>
      <w:keepLines/>
      <w:spacing w:before="200"/>
      <w:outlineLvl w:val="6"/>
    </w:pPr>
    <w:rPr>
      <w:rFonts w:eastAsia="Calibri"/>
      <w:color w:val="000000"/>
      <w:sz w:val="24"/>
      <w:szCs w:val="24"/>
      <w:lang w:val="en-AU"/>
    </w:rPr>
  </w:style>
  <w:style w:type="paragraph" w:styleId="Kop8">
    <w:name w:val="heading 8"/>
    <w:basedOn w:val="Standaard"/>
    <w:next w:val="Standaard"/>
    <w:link w:val="Kop8Char"/>
    <w:uiPriority w:val="99"/>
    <w:unhideWhenUsed/>
    <w:qFormat/>
    <w:rsid w:val="00847C61"/>
    <w:pPr>
      <w:keepNext/>
      <w:keepLines/>
      <w:spacing w:before="200"/>
      <w:outlineLvl w:val="7"/>
    </w:pPr>
    <w:rPr>
      <w:rFonts w:eastAsia="Calibri"/>
      <w:i/>
      <w:iCs/>
      <w:color w:val="000000"/>
      <w:sz w:val="24"/>
      <w:szCs w:val="24"/>
      <w:lang w:val="en-AU"/>
    </w:rPr>
  </w:style>
  <w:style w:type="paragraph" w:styleId="Kop9">
    <w:name w:val="heading 9"/>
    <w:basedOn w:val="Standaard"/>
    <w:next w:val="Standaard"/>
    <w:link w:val="Kop9Char"/>
    <w:uiPriority w:val="99"/>
    <w:unhideWhenUsed/>
    <w:qFormat/>
    <w:rsid w:val="00847C61"/>
    <w:pPr>
      <w:keepNext/>
      <w:keepLines/>
      <w:spacing w:before="200"/>
      <w:outlineLvl w:val="8"/>
    </w:pPr>
    <w:rPr>
      <w:rFonts w:ascii="Cambria" w:hAnsi="Cambria"/>
      <w:color w:val="000000"/>
      <w:lang w:val="en-AU"/>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uiPriority w:val="9"/>
    <w:rsid w:val="008B7713"/>
    <w:rPr>
      <w:b/>
      <w:bCs/>
      <w:color w:val="003359"/>
      <w:sz w:val="32"/>
      <w:szCs w:val="22"/>
      <w:lang w:eastAsia="en-US"/>
    </w:rPr>
  </w:style>
  <w:style w:type="character" w:customStyle="1" w:styleId="Kop2Char">
    <w:name w:val="Kop 2 Char"/>
    <w:aliases w:val="4 paragraaf genummerd Char,KING Kader Kop Char"/>
    <w:basedOn w:val="Standaardalinea-lettertype"/>
    <w:link w:val="Kop2"/>
    <w:uiPriority w:val="9"/>
    <w:rsid w:val="00EE4965"/>
    <w:rPr>
      <w:b/>
      <w:bCs/>
      <w:color w:val="003359"/>
      <w:sz w:val="24"/>
      <w:szCs w:val="24"/>
      <w:lang w:eastAsia="en-US"/>
    </w:rPr>
  </w:style>
  <w:style w:type="character" w:customStyle="1" w:styleId="Kop3Char">
    <w:name w:val="Kop 3 Char"/>
    <w:aliases w:val="5 subparagraaf genummerd Char"/>
    <w:basedOn w:val="Standaardalinea-lettertype"/>
    <w:link w:val="Kop3"/>
    <w:uiPriority w:val="9"/>
    <w:rsid w:val="008B7713"/>
    <w:rPr>
      <w:b/>
      <w:bCs/>
      <w:color w:val="003359"/>
      <w:szCs w:val="24"/>
      <w:lang w:eastAsia="en-US"/>
    </w:rPr>
  </w:style>
  <w:style w:type="paragraph" w:styleId="Citaat">
    <w:name w:val="Quote"/>
    <w:aliases w:val="K10-citaat"/>
    <w:basedOn w:val="Standaard"/>
    <w:next w:val="Standaard"/>
    <w:link w:val="CitaatChar"/>
    <w:qFormat/>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qFormat/>
    <w:rsid w:val="0014572A"/>
    <w:pPr>
      <w:spacing w:line="240" w:lineRule="auto"/>
    </w:pPr>
    <w:rPr>
      <w:b/>
      <w:color w:val="FFFFFF" w:themeColor="background1"/>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uiPriority w:val="9"/>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qFormat/>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qFormat/>
    <w:rsid w:val="004F75A6"/>
    <w:pPr>
      <w:spacing w:after="140" w:line="280" w:lineRule="exact"/>
    </w:pPr>
    <w:rPr>
      <w:b/>
      <w:bCs/>
      <w:color w:val="D84010"/>
      <w:sz w:val="16"/>
    </w:rPr>
  </w:style>
  <w:style w:type="paragraph" w:styleId="Voetnoottekst">
    <w:name w:val="footnote text"/>
    <w:basedOn w:val="Standaard"/>
    <w:link w:val="VoetnoottekstChar"/>
    <w:qFormat/>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uiPriority w:val="99"/>
    <w:qFormat/>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uiPriority w:val="10"/>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uiPriority w:val="99"/>
    <w:rsid w:val="008B7713"/>
    <w:pPr>
      <w:spacing w:after="100"/>
      <w:ind w:left="1440"/>
    </w:pPr>
  </w:style>
  <w:style w:type="paragraph" w:customStyle="1" w:styleId="Alinea">
    <w:name w:val="Alinea"/>
    <w:basedOn w:val="Standaard"/>
    <w:rsid w:val="001A611A"/>
    <w:pPr>
      <w:suppressLineNumbers/>
      <w:spacing w:line="280" w:lineRule="exact"/>
      <w:ind w:right="684"/>
      <w:contextualSpacing w:val="0"/>
      <w:textAlignment w:val="baseline"/>
    </w:pPr>
    <w:rPr>
      <w:rFonts w:ascii="Arial" w:eastAsia="Lucida Sans Unicode" w:hAnsi="Arial" w:cs="Tahoma"/>
      <w:spacing w:val="6"/>
      <w:kern w:val="1"/>
      <w:sz w:val="20"/>
      <w:szCs w:val="24"/>
      <w:lang w:bidi="nl-NL"/>
    </w:rPr>
  </w:style>
  <w:style w:type="paragraph" w:customStyle="1" w:styleId="KopVet">
    <w:name w:val="Kop Vet"/>
    <w:basedOn w:val="Standaard"/>
    <w:next w:val="Standaard"/>
    <w:qFormat/>
    <w:rsid w:val="001A611A"/>
    <w:pPr>
      <w:spacing w:after="60" w:line="240" w:lineRule="auto"/>
      <w:contextualSpacing w:val="0"/>
    </w:pPr>
    <w:rPr>
      <w:rFonts w:ascii="Arial" w:hAnsi="Arial"/>
      <w:b/>
      <w:sz w:val="20"/>
      <w:szCs w:val="24"/>
    </w:rPr>
  </w:style>
  <w:style w:type="character" w:customStyle="1" w:styleId="Kop5Char">
    <w:name w:val="Kop 5 Char"/>
    <w:basedOn w:val="Standaardalinea-lettertype"/>
    <w:link w:val="Kop5"/>
    <w:uiPriority w:val="9"/>
    <w:rsid w:val="00847C61"/>
    <w:rPr>
      <w:b/>
      <w:bCs/>
      <w:i/>
      <w:iCs/>
      <w:color w:val="000000"/>
      <w:sz w:val="26"/>
      <w:szCs w:val="26"/>
      <w:lang w:val="en-AU"/>
    </w:rPr>
  </w:style>
  <w:style w:type="character" w:customStyle="1" w:styleId="Kop6Char">
    <w:name w:val="Kop 6 Char"/>
    <w:basedOn w:val="Standaardalinea-lettertype"/>
    <w:link w:val="Kop6"/>
    <w:uiPriority w:val="9"/>
    <w:rsid w:val="00847C61"/>
    <w:rPr>
      <w:b/>
      <w:bCs/>
      <w:color w:val="000000"/>
      <w:lang w:val="en-AU"/>
    </w:rPr>
  </w:style>
  <w:style w:type="character" w:customStyle="1" w:styleId="Kop7Char">
    <w:name w:val="Kop 7 Char"/>
    <w:basedOn w:val="Standaardalinea-lettertype"/>
    <w:link w:val="Kop7"/>
    <w:uiPriority w:val="9"/>
    <w:rsid w:val="00847C61"/>
    <w:rPr>
      <w:color w:val="000000"/>
      <w:sz w:val="24"/>
      <w:szCs w:val="24"/>
      <w:lang w:val="en-AU"/>
    </w:rPr>
  </w:style>
  <w:style w:type="character" w:customStyle="1" w:styleId="Kop8Char">
    <w:name w:val="Kop 8 Char"/>
    <w:basedOn w:val="Standaardalinea-lettertype"/>
    <w:link w:val="Kop8"/>
    <w:uiPriority w:val="9"/>
    <w:rsid w:val="00847C61"/>
    <w:rPr>
      <w:i/>
      <w:iCs/>
      <w:color w:val="000000"/>
      <w:sz w:val="24"/>
      <w:szCs w:val="24"/>
      <w:lang w:val="en-AU"/>
    </w:rPr>
  </w:style>
  <w:style w:type="character" w:customStyle="1" w:styleId="Kop9Char">
    <w:name w:val="Kop 9 Char"/>
    <w:basedOn w:val="Standaardalinea-lettertype"/>
    <w:link w:val="Kop9"/>
    <w:uiPriority w:val="9"/>
    <w:rsid w:val="00847C61"/>
    <w:rPr>
      <w:rFonts w:ascii="Cambria" w:eastAsia="Times New Roman" w:hAnsi="Cambria"/>
      <w:color w:val="000000"/>
      <w:lang w:val="en-AU"/>
    </w:rPr>
  </w:style>
  <w:style w:type="paragraph" w:styleId="Kopvaninhoudsopgave">
    <w:name w:val="TOC Heading"/>
    <w:basedOn w:val="Kop1"/>
    <w:next w:val="Standaard"/>
    <w:uiPriority w:val="39"/>
    <w:unhideWhenUsed/>
    <w:qFormat/>
    <w:rsid w:val="00847C61"/>
    <w:pPr>
      <w:keepNext/>
      <w:keepLines/>
      <w:pageBreakBefore w:val="0"/>
      <w:numPr>
        <w:numId w:val="0"/>
      </w:numPr>
      <w:spacing w:before="480" w:after="0" w:line="280" w:lineRule="atLeast"/>
      <w:contextualSpacing/>
      <w:outlineLvl w:val="9"/>
    </w:pPr>
    <w:rPr>
      <w:rFonts w:asciiTheme="majorHAnsi" w:eastAsiaTheme="majorEastAsia" w:hAnsiTheme="majorHAnsi" w:cstheme="majorBidi"/>
      <w:color w:val="A5350F" w:themeColor="accent1" w:themeShade="BF"/>
      <w:sz w:val="28"/>
      <w:szCs w:val="28"/>
      <w:lang w:eastAsia="nl-NL"/>
    </w:rPr>
  </w:style>
  <w:style w:type="paragraph" w:customStyle="1" w:styleId="Kop51">
    <w:name w:val="Kop 51"/>
    <w:basedOn w:val="Standaard"/>
    <w:next w:val="Standaard"/>
    <w:uiPriority w:val="99"/>
    <w:qFormat/>
    <w:rsid w:val="00847C61"/>
    <w:pPr>
      <w:widowControl w:val="0"/>
      <w:autoSpaceDE w:val="0"/>
      <w:autoSpaceDN w:val="0"/>
      <w:adjustRightInd w:val="0"/>
      <w:spacing w:before="240" w:after="60" w:line="240" w:lineRule="auto"/>
      <w:contextualSpacing w:val="0"/>
      <w:outlineLvl w:val="4"/>
    </w:pPr>
    <w:rPr>
      <w:rFonts w:ascii="Arial" w:hAnsi="Arial" w:cs="Arial"/>
      <w:b/>
      <w:bCs/>
      <w:i/>
      <w:iCs/>
      <w:color w:val="004080"/>
      <w:sz w:val="24"/>
      <w:szCs w:val="24"/>
      <w:shd w:val="clear" w:color="auto" w:fill="FFFFFF"/>
      <w:lang w:val="en-AU" w:eastAsia="en-US"/>
    </w:rPr>
  </w:style>
  <w:style w:type="paragraph" w:customStyle="1" w:styleId="Kop61">
    <w:name w:val="Kop 61"/>
    <w:basedOn w:val="Standaard"/>
    <w:next w:val="Standaard"/>
    <w:uiPriority w:val="99"/>
    <w:qFormat/>
    <w:rsid w:val="00847C61"/>
    <w:pPr>
      <w:widowControl w:val="0"/>
      <w:autoSpaceDE w:val="0"/>
      <w:autoSpaceDN w:val="0"/>
      <w:adjustRightInd w:val="0"/>
      <w:spacing w:before="240" w:after="60" w:line="240" w:lineRule="auto"/>
      <w:contextualSpacing w:val="0"/>
      <w:outlineLvl w:val="5"/>
    </w:pPr>
    <w:rPr>
      <w:rFonts w:ascii="Arial" w:hAnsi="Arial" w:cs="Arial"/>
      <w:b/>
      <w:bCs/>
      <w:color w:val="004080"/>
      <w:sz w:val="22"/>
      <w:szCs w:val="22"/>
      <w:shd w:val="clear" w:color="auto" w:fill="FFFFFF"/>
      <w:lang w:val="en-AU" w:eastAsia="en-US"/>
    </w:rPr>
  </w:style>
  <w:style w:type="paragraph" w:customStyle="1" w:styleId="Kop71">
    <w:name w:val="Kop 71"/>
    <w:basedOn w:val="Standaard"/>
    <w:next w:val="Standaard"/>
    <w:uiPriority w:val="99"/>
    <w:qFormat/>
    <w:rsid w:val="00847C61"/>
    <w:pPr>
      <w:widowControl w:val="0"/>
      <w:autoSpaceDE w:val="0"/>
      <w:autoSpaceDN w:val="0"/>
      <w:adjustRightInd w:val="0"/>
      <w:spacing w:before="240" w:after="60" w:line="240" w:lineRule="auto"/>
      <w:contextualSpacing w:val="0"/>
      <w:outlineLvl w:val="6"/>
    </w:pPr>
    <w:rPr>
      <w:rFonts w:ascii="Arial" w:hAnsi="Arial" w:cs="Arial"/>
      <w:color w:val="004080"/>
      <w:sz w:val="22"/>
      <w:szCs w:val="22"/>
      <w:u w:val="single"/>
      <w:shd w:val="clear" w:color="auto" w:fill="FFFFFF"/>
      <w:lang w:val="en-AU" w:eastAsia="en-US"/>
    </w:rPr>
  </w:style>
  <w:style w:type="paragraph" w:customStyle="1" w:styleId="Kop81">
    <w:name w:val="Kop 81"/>
    <w:basedOn w:val="Standaard"/>
    <w:next w:val="Standaard"/>
    <w:uiPriority w:val="99"/>
    <w:qFormat/>
    <w:rsid w:val="00847C61"/>
    <w:pPr>
      <w:widowControl w:val="0"/>
      <w:autoSpaceDE w:val="0"/>
      <w:autoSpaceDN w:val="0"/>
      <w:adjustRightInd w:val="0"/>
      <w:spacing w:before="240" w:after="60" w:line="240" w:lineRule="auto"/>
      <w:contextualSpacing w:val="0"/>
      <w:outlineLvl w:val="7"/>
    </w:pPr>
    <w:rPr>
      <w:rFonts w:ascii="Arial" w:hAnsi="Arial" w:cs="Arial"/>
      <w:i/>
      <w:iCs/>
      <w:color w:val="000000"/>
      <w:sz w:val="20"/>
      <w:szCs w:val="20"/>
      <w:u w:val="single"/>
      <w:shd w:val="clear" w:color="auto" w:fill="FFFFFF"/>
      <w:lang w:val="en-AU" w:eastAsia="en-US"/>
    </w:rPr>
  </w:style>
  <w:style w:type="paragraph" w:customStyle="1" w:styleId="Kop91">
    <w:name w:val="Kop 91"/>
    <w:basedOn w:val="Standaard"/>
    <w:next w:val="Standaard"/>
    <w:uiPriority w:val="99"/>
    <w:qFormat/>
    <w:rsid w:val="00847C61"/>
    <w:pPr>
      <w:widowControl w:val="0"/>
      <w:autoSpaceDE w:val="0"/>
      <w:autoSpaceDN w:val="0"/>
      <w:adjustRightInd w:val="0"/>
      <w:spacing w:before="240" w:after="60" w:line="240" w:lineRule="auto"/>
      <w:contextualSpacing w:val="0"/>
      <w:outlineLvl w:val="8"/>
    </w:pPr>
    <w:rPr>
      <w:rFonts w:ascii="Arial" w:hAnsi="Arial" w:cs="Arial"/>
      <w:color w:val="004080"/>
      <w:sz w:val="22"/>
      <w:szCs w:val="22"/>
      <w:shd w:val="clear" w:color="auto" w:fill="FFFFFF"/>
      <w:lang w:val="en-AU" w:eastAsia="en-US"/>
    </w:rPr>
  </w:style>
  <w:style w:type="numbering" w:customStyle="1" w:styleId="Geenlijst1">
    <w:name w:val="Geen lijst1"/>
    <w:next w:val="Geenlijst"/>
    <w:uiPriority w:val="99"/>
    <w:semiHidden/>
    <w:unhideWhenUsed/>
    <w:rsid w:val="00847C61"/>
  </w:style>
  <w:style w:type="paragraph" w:customStyle="1" w:styleId="Inhopg41">
    <w:name w:val="Inhopg 41"/>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customStyle="1" w:styleId="Inhopg51">
    <w:name w:val="Inhopg 51"/>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customStyle="1" w:styleId="Inhopg61">
    <w:name w:val="Inhopg 61"/>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customStyle="1" w:styleId="Inhopg71">
    <w:name w:val="Inhopg 71"/>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customStyle="1" w:styleId="Inhopg81">
    <w:name w:val="Inhopg 81"/>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paragraph" w:customStyle="1" w:styleId="NumberedList">
    <w:name w:val="Number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BulletedList">
    <w:name w:val="Bullet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Plattetekst1">
    <w:name w:val="Platte tekst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20"/>
      <w:szCs w:val="20"/>
      <w:shd w:val="clear" w:color="auto" w:fill="FFFFFF"/>
      <w:lang w:val="en-AU" w:eastAsia="en-US"/>
    </w:rPr>
  </w:style>
  <w:style w:type="character" w:customStyle="1" w:styleId="PlattetekstChar">
    <w:name w:val="Platte tekst Char"/>
    <w:basedOn w:val="Standaardalinea-lettertype"/>
    <w:link w:val="Plattetekst"/>
    <w:uiPriority w:val="99"/>
    <w:rsid w:val="00847C61"/>
    <w:rPr>
      <w:rFonts w:ascii="Arial" w:hAnsi="Arial" w:cs="Arial"/>
      <w:color w:val="000000"/>
      <w:sz w:val="20"/>
      <w:szCs w:val="20"/>
      <w:lang w:val="en-AU"/>
    </w:rPr>
  </w:style>
  <w:style w:type="paragraph" w:customStyle="1" w:styleId="Plattetekst21">
    <w:name w:val="Platte tekst 21"/>
    <w:basedOn w:val="Standaard"/>
    <w:next w:val="Standaard"/>
    <w:uiPriority w:val="99"/>
    <w:rsid w:val="00847C61"/>
    <w:pPr>
      <w:widowControl w:val="0"/>
      <w:autoSpaceDE w:val="0"/>
      <w:autoSpaceDN w:val="0"/>
      <w:adjustRightInd w:val="0"/>
      <w:spacing w:after="120" w:line="480" w:lineRule="auto"/>
      <w:contextualSpacing w:val="0"/>
    </w:pPr>
    <w:rPr>
      <w:rFonts w:ascii="Times New Roman" w:hAnsi="Times New Roman"/>
      <w:color w:val="000000"/>
      <w:shd w:val="clear" w:color="auto" w:fill="FFFFFF"/>
      <w:lang w:val="en-AU" w:eastAsia="en-US"/>
    </w:rPr>
  </w:style>
  <w:style w:type="character" w:customStyle="1" w:styleId="Plattetekst2Char">
    <w:name w:val="Platte tekst 2 Char"/>
    <w:basedOn w:val="Standaardalinea-lettertype"/>
    <w:link w:val="Plattetekst2"/>
    <w:uiPriority w:val="99"/>
    <w:rsid w:val="00847C61"/>
    <w:rPr>
      <w:rFonts w:ascii="Arial" w:hAnsi="Arial" w:cs="Arial"/>
      <w:color w:val="000000"/>
      <w:sz w:val="20"/>
      <w:szCs w:val="20"/>
      <w:lang w:val="en-AU"/>
    </w:rPr>
  </w:style>
  <w:style w:type="paragraph" w:customStyle="1" w:styleId="Plattetekst31">
    <w:name w:val="Platte tekst 3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16"/>
      <w:szCs w:val="16"/>
      <w:shd w:val="clear" w:color="auto" w:fill="FFFFFF"/>
      <w:lang w:val="en-AU" w:eastAsia="en-US"/>
    </w:rPr>
  </w:style>
  <w:style w:type="character" w:customStyle="1" w:styleId="Plattetekst3Char">
    <w:name w:val="Platte tekst 3 Char"/>
    <w:basedOn w:val="Standaardalinea-lettertype"/>
    <w:link w:val="Plattetekst3"/>
    <w:uiPriority w:val="99"/>
    <w:rsid w:val="00847C61"/>
    <w:rPr>
      <w:rFonts w:ascii="Arial" w:hAnsi="Arial" w:cs="Arial"/>
      <w:color w:val="000000"/>
      <w:sz w:val="16"/>
      <w:szCs w:val="16"/>
      <w:lang w:val="en-AU"/>
    </w:rPr>
  </w:style>
  <w:style w:type="paragraph" w:customStyle="1" w:styleId="Notitiekop1">
    <w:name w:val="Notitiekop1"/>
    <w:basedOn w:val="Standaard"/>
    <w:next w:val="Standaard"/>
    <w:uiPriority w:val="99"/>
    <w:rsid w:val="00847C61"/>
    <w:pPr>
      <w:widowControl w:val="0"/>
      <w:autoSpaceDE w:val="0"/>
      <w:autoSpaceDN w:val="0"/>
      <w:adjustRightInd w:val="0"/>
      <w:spacing w:line="240" w:lineRule="auto"/>
      <w:contextualSpacing w:val="0"/>
    </w:pPr>
    <w:rPr>
      <w:rFonts w:ascii="Times New Roman" w:hAnsi="Times New Roman"/>
      <w:color w:val="000000"/>
      <w:sz w:val="20"/>
      <w:szCs w:val="20"/>
      <w:shd w:val="clear" w:color="auto" w:fill="FFFFFF"/>
      <w:lang w:val="en-AU" w:eastAsia="en-US"/>
    </w:rPr>
  </w:style>
  <w:style w:type="character" w:customStyle="1" w:styleId="NotitiekopChar">
    <w:name w:val="Notitiekop Char"/>
    <w:basedOn w:val="Standaardalinea-lettertype"/>
    <w:link w:val="Notitiekop"/>
    <w:uiPriority w:val="99"/>
    <w:rsid w:val="00847C61"/>
    <w:rPr>
      <w:rFonts w:ascii="Arial" w:hAnsi="Arial" w:cs="Arial"/>
      <w:color w:val="000000"/>
      <w:sz w:val="20"/>
      <w:szCs w:val="20"/>
      <w:lang w:val="en-AU"/>
    </w:rPr>
  </w:style>
  <w:style w:type="paragraph" w:customStyle="1" w:styleId="Tekstzonderopmaak1">
    <w:name w:val="Tekst zonder opmaak1"/>
    <w:basedOn w:val="Standaard"/>
    <w:next w:val="Standaard"/>
    <w:uiPriority w:val="99"/>
    <w:rsid w:val="00847C61"/>
    <w:pPr>
      <w:widowControl w:val="0"/>
      <w:autoSpaceDE w:val="0"/>
      <w:autoSpaceDN w:val="0"/>
      <w:adjustRightInd w:val="0"/>
      <w:spacing w:line="240" w:lineRule="auto"/>
      <w:contextualSpacing w:val="0"/>
    </w:pPr>
    <w:rPr>
      <w:rFonts w:ascii="Courier New" w:hAnsi="Courier New" w:cs="Courier New"/>
      <w:color w:val="000000"/>
      <w:sz w:val="20"/>
      <w:szCs w:val="20"/>
      <w:shd w:val="clear" w:color="auto" w:fill="FFFFFF"/>
      <w:lang w:val="en-AU" w:eastAsia="en-US"/>
    </w:rPr>
  </w:style>
  <w:style w:type="character" w:customStyle="1" w:styleId="TekstzonderopmaakChar">
    <w:name w:val="Tekst zonder opmaak Char"/>
    <w:basedOn w:val="Standaardalinea-lettertype"/>
    <w:link w:val="Tekstzonderopmaak"/>
    <w:uiPriority w:val="99"/>
    <w:rsid w:val="00847C61"/>
    <w:rPr>
      <w:rFonts w:ascii="Courier New" w:hAnsi="Courier New" w:cs="Courier New"/>
      <w:color w:val="000000"/>
      <w:sz w:val="20"/>
      <w:szCs w:val="20"/>
      <w:lang w:val="en-AU"/>
    </w:rPr>
  </w:style>
  <w:style w:type="character" w:styleId="Zwaar">
    <w:name w:val="Strong"/>
    <w:basedOn w:val="Standaardalinea-lettertype"/>
    <w:uiPriority w:val="99"/>
    <w:qFormat/>
    <w:rsid w:val="00847C61"/>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847C61"/>
    <w:rPr>
      <w:rFonts w:ascii="Times New Roman" w:hAnsi="Times New Roman" w:cs="Times New Roman"/>
      <w:i/>
      <w:iCs/>
      <w:color w:val="000000"/>
      <w:sz w:val="20"/>
      <w:szCs w:val="20"/>
      <w:shd w:val="clear" w:color="auto" w:fill="FFFFFF"/>
    </w:rPr>
  </w:style>
  <w:style w:type="paragraph" w:customStyle="1" w:styleId="Code">
    <w:name w:val="Code"/>
    <w:next w:val="Standaard"/>
    <w:uiPriority w:val="99"/>
    <w:rsid w:val="00847C61"/>
    <w:pPr>
      <w:widowControl w:val="0"/>
      <w:autoSpaceDE w:val="0"/>
      <w:autoSpaceDN w:val="0"/>
      <w:adjustRightInd w:val="0"/>
      <w:spacing w:line="240" w:lineRule="auto"/>
    </w:pPr>
    <w:rPr>
      <w:rFonts w:ascii="Courier New" w:eastAsia="Times New Roman" w:hAnsi="Courier New" w:cs="Courier New"/>
      <w:color w:val="000000"/>
      <w:shd w:val="clear" w:color="auto" w:fill="FFFFFF"/>
      <w:lang w:val="en-AU" w:eastAsia="en-US"/>
    </w:rPr>
  </w:style>
  <w:style w:type="character" w:customStyle="1" w:styleId="FieldLabel">
    <w:name w:val="Field Label"/>
    <w:uiPriority w:val="99"/>
    <w:rsid w:val="00847C61"/>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847C61"/>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847C61"/>
    <w:rPr>
      <w:rFonts w:ascii="Lucida Sans" w:hAnsi="Lucida Sans" w:cs="Lucida Sans"/>
      <w:b/>
      <w:bCs/>
      <w:color w:val="000000"/>
      <w:sz w:val="16"/>
      <w:szCs w:val="16"/>
      <w:shd w:val="clear" w:color="auto" w:fill="FFFF80"/>
    </w:rPr>
  </w:style>
  <w:style w:type="character" w:customStyle="1" w:styleId="Objecttype">
    <w:name w:val="Object type"/>
    <w:uiPriority w:val="99"/>
    <w:rsid w:val="00847C61"/>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847C61"/>
    <w:pPr>
      <w:widowControl w:val="0"/>
      <w:autoSpaceDE w:val="0"/>
      <w:autoSpaceDN w:val="0"/>
      <w:adjustRightInd w:val="0"/>
      <w:spacing w:line="240" w:lineRule="auto"/>
    </w:pPr>
    <w:rPr>
      <w:rFonts w:ascii="Times New Roman" w:eastAsia="Times New Roman" w:hAnsi="Times New Roman"/>
      <w:b/>
      <w:bCs/>
      <w:i/>
      <w:iCs/>
      <w:color w:val="0000A0"/>
      <w:sz w:val="20"/>
      <w:szCs w:val="20"/>
      <w:shd w:val="clear" w:color="auto" w:fill="FFFFFF"/>
      <w:lang w:val="en-AU" w:eastAsia="en-US"/>
    </w:rPr>
  </w:style>
  <w:style w:type="character" w:customStyle="1" w:styleId="Kop5Char1">
    <w:name w:val="Kop 5 Char1"/>
    <w:basedOn w:val="Standaardalinea-lettertype"/>
    <w:semiHidden/>
    <w:rsid w:val="00847C61"/>
    <w:rPr>
      <w:rFonts w:asciiTheme="majorHAnsi" w:eastAsiaTheme="majorEastAsia" w:hAnsiTheme="majorHAnsi" w:cstheme="majorBidi"/>
      <w:color w:val="6E230A" w:themeColor="accent1" w:themeShade="7F"/>
      <w:sz w:val="20"/>
    </w:rPr>
  </w:style>
  <w:style w:type="character" w:customStyle="1" w:styleId="Kop6Char1">
    <w:name w:val="Kop 6 Char1"/>
    <w:basedOn w:val="Standaardalinea-lettertype"/>
    <w:semiHidden/>
    <w:rsid w:val="00847C61"/>
    <w:rPr>
      <w:rFonts w:asciiTheme="majorHAnsi" w:eastAsiaTheme="majorEastAsia" w:hAnsiTheme="majorHAnsi" w:cstheme="majorBidi"/>
      <w:i/>
      <w:iCs/>
      <w:color w:val="6E230A" w:themeColor="accent1" w:themeShade="7F"/>
      <w:sz w:val="20"/>
    </w:rPr>
  </w:style>
  <w:style w:type="character" w:customStyle="1" w:styleId="Kop7Char1">
    <w:name w:val="Kop 7 Char1"/>
    <w:basedOn w:val="Standaardalinea-lettertype"/>
    <w:semiHidden/>
    <w:rsid w:val="00847C61"/>
    <w:rPr>
      <w:rFonts w:asciiTheme="majorHAnsi" w:eastAsiaTheme="majorEastAsia" w:hAnsiTheme="majorHAnsi" w:cstheme="majorBidi"/>
      <w:i/>
      <w:iCs/>
      <w:color w:val="404040" w:themeColor="text1" w:themeTint="BF"/>
      <w:sz w:val="20"/>
    </w:rPr>
  </w:style>
  <w:style w:type="character" w:customStyle="1" w:styleId="Kop8Char1">
    <w:name w:val="Kop 8 Char1"/>
    <w:basedOn w:val="Standaardalinea-lettertype"/>
    <w:semiHidden/>
    <w:rsid w:val="00847C61"/>
    <w:rPr>
      <w:rFonts w:asciiTheme="majorHAnsi" w:eastAsiaTheme="majorEastAsia" w:hAnsiTheme="majorHAnsi" w:cstheme="majorBidi"/>
      <w:color w:val="404040" w:themeColor="text1" w:themeTint="BF"/>
      <w:sz w:val="20"/>
      <w:szCs w:val="20"/>
    </w:rPr>
  </w:style>
  <w:style w:type="character" w:customStyle="1" w:styleId="Kop9Char1">
    <w:name w:val="Kop 9 Char1"/>
    <w:basedOn w:val="Standaardalinea-lettertype"/>
    <w:semiHidden/>
    <w:rsid w:val="00847C61"/>
    <w:rPr>
      <w:rFonts w:asciiTheme="majorHAnsi" w:eastAsiaTheme="majorEastAsia" w:hAnsiTheme="majorHAnsi" w:cstheme="majorBidi"/>
      <w:i/>
      <w:iCs/>
      <w:color w:val="404040" w:themeColor="text1" w:themeTint="BF"/>
      <w:sz w:val="20"/>
      <w:szCs w:val="20"/>
    </w:rPr>
  </w:style>
  <w:style w:type="paragraph" w:styleId="Plattetekst">
    <w:name w:val="Body Text"/>
    <w:basedOn w:val="Standaard"/>
    <w:link w:val="PlattetekstChar"/>
    <w:uiPriority w:val="99"/>
    <w:rsid w:val="00847C61"/>
    <w:pPr>
      <w:spacing w:after="120"/>
    </w:pPr>
    <w:rPr>
      <w:rFonts w:ascii="Arial" w:eastAsia="Calibri" w:hAnsi="Arial" w:cs="Arial"/>
      <w:color w:val="000000"/>
      <w:sz w:val="20"/>
      <w:szCs w:val="20"/>
      <w:lang w:val="en-AU"/>
    </w:rPr>
  </w:style>
  <w:style w:type="character" w:customStyle="1" w:styleId="PlattetekstChar1">
    <w:name w:val="Platte tekst Char1"/>
    <w:basedOn w:val="Standaardalinea-lettertype"/>
    <w:rsid w:val="00847C61"/>
    <w:rPr>
      <w:rFonts w:eastAsia="Times New Roman"/>
    </w:rPr>
  </w:style>
  <w:style w:type="paragraph" w:styleId="Plattetekst2">
    <w:name w:val="Body Text 2"/>
    <w:basedOn w:val="Standaard"/>
    <w:link w:val="Plattetekst2Char"/>
    <w:uiPriority w:val="99"/>
    <w:rsid w:val="00847C61"/>
    <w:pPr>
      <w:spacing w:after="120" w:line="480" w:lineRule="auto"/>
    </w:pPr>
    <w:rPr>
      <w:rFonts w:ascii="Arial" w:eastAsia="Calibri" w:hAnsi="Arial" w:cs="Arial"/>
      <w:color w:val="000000"/>
      <w:sz w:val="20"/>
      <w:szCs w:val="20"/>
      <w:lang w:val="en-AU"/>
    </w:rPr>
  </w:style>
  <w:style w:type="character" w:customStyle="1" w:styleId="Plattetekst2Char1">
    <w:name w:val="Platte tekst 2 Char1"/>
    <w:basedOn w:val="Standaardalinea-lettertype"/>
    <w:rsid w:val="00847C61"/>
    <w:rPr>
      <w:rFonts w:eastAsia="Times New Roman"/>
    </w:rPr>
  </w:style>
  <w:style w:type="paragraph" w:styleId="Plattetekst3">
    <w:name w:val="Body Text 3"/>
    <w:basedOn w:val="Standaard"/>
    <w:link w:val="Plattetekst3Char"/>
    <w:uiPriority w:val="99"/>
    <w:rsid w:val="00847C61"/>
    <w:pPr>
      <w:spacing w:after="120"/>
    </w:pPr>
    <w:rPr>
      <w:rFonts w:ascii="Arial" w:eastAsia="Calibri" w:hAnsi="Arial" w:cs="Arial"/>
      <w:color w:val="000000"/>
      <w:sz w:val="16"/>
      <w:szCs w:val="16"/>
      <w:lang w:val="en-AU"/>
    </w:rPr>
  </w:style>
  <w:style w:type="character" w:customStyle="1" w:styleId="Plattetekst3Char1">
    <w:name w:val="Platte tekst 3 Char1"/>
    <w:basedOn w:val="Standaardalinea-lettertype"/>
    <w:rsid w:val="00847C61"/>
    <w:rPr>
      <w:rFonts w:eastAsia="Times New Roman"/>
      <w:sz w:val="16"/>
      <w:szCs w:val="16"/>
    </w:rPr>
  </w:style>
  <w:style w:type="paragraph" w:styleId="Notitiekop">
    <w:name w:val="Note Heading"/>
    <w:basedOn w:val="Standaard"/>
    <w:next w:val="Standaard"/>
    <w:link w:val="NotitiekopChar"/>
    <w:uiPriority w:val="99"/>
    <w:rsid w:val="00847C61"/>
    <w:pPr>
      <w:spacing w:line="240" w:lineRule="auto"/>
    </w:pPr>
    <w:rPr>
      <w:rFonts w:ascii="Arial" w:eastAsia="Calibri" w:hAnsi="Arial" w:cs="Arial"/>
      <w:color w:val="000000"/>
      <w:sz w:val="20"/>
      <w:szCs w:val="20"/>
      <w:lang w:val="en-AU"/>
    </w:rPr>
  </w:style>
  <w:style w:type="character" w:customStyle="1" w:styleId="NotitiekopChar1">
    <w:name w:val="Notitiekop Char1"/>
    <w:basedOn w:val="Standaardalinea-lettertype"/>
    <w:rsid w:val="00847C61"/>
    <w:rPr>
      <w:rFonts w:eastAsia="Times New Roman"/>
    </w:rPr>
  </w:style>
  <w:style w:type="paragraph" w:styleId="Tekstzonderopmaak">
    <w:name w:val="Plain Text"/>
    <w:basedOn w:val="Standaard"/>
    <w:link w:val="TekstzonderopmaakChar"/>
    <w:uiPriority w:val="99"/>
    <w:rsid w:val="00847C61"/>
    <w:pPr>
      <w:spacing w:line="240" w:lineRule="auto"/>
    </w:pPr>
    <w:rPr>
      <w:rFonts w:ascii="Courier New" w:eastAsia="Calibri" w:hAnsi="Courier New" w:cs="Courier New"/>
      <w:color w:val="000000"/>
      <w:sz w:val="20"/>
      <w:szCs w:val="20"/>
      <w:lang w:val="en-AU"/>
    </w:rPr>
  </w:style>
  <w:style w:type="character" w:customStyle="1" w:styleId="TekstzonderopmaakChar1">
    <w:name w:val="Tekst zonder opmaak Char1"/>
    <w:basedOn w:val="Standaardalinea-lettertype"/>
    <w:rsid w:val="00847C61"/>
    <w:rPr>
      <w:rFonts w:ascii="Consolas" w:eastAsia="Times New Roman" w:hAnsi="Consolas" w:cs="Consolas"/>
      <w:sz w:val="21"/>
      <w:szCs w:val="21"/>
    </w:rPr>
  </w:style>
  <w:style w:type="numbering" w:customStyle="1" w:styleId="Geenlijst2">
    <w:name w:val="Geen lijst2"/>
    <w:next w:val="Geenlijst"/>
    <w:uiPriority w:val="99"/>
    <w:semiHidden/>
    <w:unhideWhenUsed/>
    <w:rsid w:val="00847C61"/>
  </w:style>
  <w:style w:type="paragraph" w:styleId="Inhopg4">
    <w:name w:val="toc 4"/>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styleId="Inhopg5">
    <w:name w:val="toc 5"/>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styleId="Inhopg6">
    <w:name w:val="toc 6"/>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styleId="Inhopg7">
    <w:name w:val="toc 7"/>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styleId="Inhopg8">
    <w:name w:val="toc 8"/>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numbering" w:customStyle="1" w:styleId="Geenlijst3">
    <w:name w:val="Geen lijst3"/>
    <w:next w:val="Geenlijst"/>
    <w:uiPriority w:val="99"/>
    <w:semiHidden/>
    <w:unhideWhenUsed/>
    <w:rsid w:val="00847C61"/>
  </w:style>
  <w:style w:type="numbering" w:customStyle="1" w:styleId="Geenlijst4">
    <w:name w:val="Geen lijst4"/>
    <w:next w:val="Geenlijst"/>
    <w:uiPriority w:val="99"/>
    <w:semiHidden/>
    <w:unhideWhenUsed/>
    <w:rsid w:val="00847C61"/>
  </w:style>
  <w:style w:type="paragraph" w:styleId="Revisie">
    <w:name w:val="Revision"/>
    <w:hidden/>
    <w:rsid w:val="00847C61"/>
    <w:pPr>
      <w:spacing w:line="240" w:lineRule="auto"/>
    </w:pPr>
    <w:rPr>
      <w:rFonts w:eastAsia="Times New Roman"/>
      <w:sz w:val="20"/>
    </w:rPr>
  </w:style>
  <w:style w:type="numbering" w:customStyle="1" w:styleId="Geenlijst5">
    <w:name w:val="Geen lijst5"/>
    <w:next w:val="Geenlijst"/>
    <w:uiPriority w:val="99"/>
    <w:semiHidden/>
    <w:unhideWhenUsed/>
    <w:rsid w:val="00847C61"/>
  </w:style>
  <w:style w:type="numbering" w:customStyle="1" w:styleId="Geenlijst6">
    <w:name w:val="Geen lijst6"/>
    <w:next w:val="Geenlijst"/>
    <w:uiPriority w:val="99"/>
    <w:semiHidden/>
    <w:unhideWhenUsed/>
    <w:rsid w:val="00847C61"/>
  </w:style>
  <w:style w:type="numbering" w:customStyle="1" w:styleId="Geenlijst7">
    <w:name w:val="Geen lijst7"/>
    <w:next w:val="Geenlijst"/>
    <w:uiPriority w:val="99"/>
    <w:semiHidden/>
    <w:unhideWhenUsed/>
    <w:rsid w:val="00847C61"/>
  </w:style>
  <w:style w:type="numbering" w:customStyle="1" w:styleId="Geenlijst8">
    <w:name w:val="Geen lijst8"/>
    <w:next w:val="Geenlijst"/>
    <w:uiPriority w:val="99"/>
    <w:semiHidden/>
    <w:unhideWhenUsed/>
    <w:rsid w:val="00847C61"/>
  </w:style>
  <w:style w:type="numbering" w:customStyle="1" w:styleId="Geenlijst9">
    <w:name w:val="Geen lijst9"/>
    <w:next w:val="Geenlijst"/>
    <w:uiPriority w:val="99"/>
    <w:semiHidden/>
    <w:unhideWhenUsed/>
    <w:rsid w:val="00847C61"/>
  </w:style>
  <w:style w:type="numbering" w:customStyle="1" w:styleId="Geenlijst10">
    <w:name w:val="Geen lijst10"/>
    <w:next w:val="Geenlijst"/>
    <w:uiPriority w:val="99"/>
    <w:semiHidden/>
    <w:unhideWhenUsed/>
    <w:rsid w:val="00847C61"/>
  </w:style>
  <w:style w:type="numbering" w:customStyle="1" w:styleId="Geenlijst11">
    <w:name w:val="Geen lijst11"/>
    <w:next w:val="Geenlijst"/>
    <w:uiPriority w:val="99"/>
    <w:semiHidden/>
    <w:unhideWhenUsed/>
    <w:rsid w:val="00847C61"/>
  </w:style>
  <w:style w:type="numbering" w:customStyle="1" w:styleId="Geenlijst12">
    <w:name w:val="Geen lijst12"/>
    <w:next w:val="Geenlijst"/>
    <w:uiPriority w:val="99"/>
    <w:semiHidden/>
    <w:unhideWhenUsed/>
    <w:rsid w:val="00847C61"/>
  </w:style>
  <w:style w:type="numbering" w:customStyle="1" w:styleId="Geenlijst13">
    <w:name w:val="Geen lijst13"/>
    <w:next w:val="Geenlijst"/>
    <w:uiPriority w:val="99"/>
    <w:semiHidden/>
    <w:unhideWhenUsed/>
    <w:rsid w:val="00847C61"/>
  </w:style>
  <w:style w:type="paragraph" w:customStyle="1" w:styleId="Kopvet0">
    <w:name w:val="Kop vet"/>
    <w:basedOn w:val="Standaard"/>
    <w:next w:val="Standaard"/>
    <w:rsid w:val="008730BD"/>
    <w:pPr>
      <w:keepNext/>
      <w:suppressAutoHyphens/>
      <w:spacing w:before="60" w:line="288" w:lineRule="auto"/>
      <w:contextualSpacing w:val="0"/>
      <w:jc w:val="both"/>
    </w:pPr>
    <w:rPr>
      <w:rFonts w:ascii="Arial" w:eastAsia="Batang" w:hAnsi="Arial"/>
      <w:b/>
      <w:color w:val="610E6A"/>
      <w:sz w:val="20"/>
      <w:szCs w:val="24"/>
      <w:lang w:eastAsia="ar-SA"/>
    </w:rPr>
  </w:style>
  <w:style w:type="paragraph" w:styleId="Normaalweb">
    <w:name w:val="Normal (Web)"/>
    <w:basedOn w:val="Standaard"/>
    <w:uiPriority w:val="99"/>
    <w:unhideWhenUsed/>
    <w:rsid w:val="00222D7B"/>
    <w:pPr>
      <w:spacing w:before="100" w:beforeAutospacing="1" w:after="100" w:afterAutospacing="1" w:line="240" w:lineRule="auto"/>
      <w:contextualSpacing w:val="0"/>
    </w:pPr>
    <w:rPr>
      <w:rFonts w:ascii="Times New Roman" w:eastAsiaTheme="minorEastAsia" w:hAnsi="Times New Roman"/>
      <w:sz w:val="24"/>
      <w:szCs w:val="24"/>
    </w:rPr>
  </w:style>
  <w:style w:type="character" w:customStyle="1" w:styleId="SSTemplateField">
    <w:name w:val="SSTemplateField"/>
    <w:uiPriority w:val="99"/>
    <w:rsid w:val="007F4E63"/>
    <w:rPr>
      <w:rFonts w:ascii="Lucida Sans" w:hAnsi="Lucida Sans" w:cs="Lucida Sans"/>
      <w:b/>
      <w:bCs/>
      <w:color w:val="FFFFFF"/>
      <w:sz w:val="16"/>
      <w:szCs w:val="16"/>
      <w:shd w:val="clear" w:color="auto" w:fill="FF0000"/>
    </w:rPr>
  </w:style>
  <w:style w:type="paragraph" w:customStyle="1" w:styleId="K15-Titeldocumentsub">
    <w:name w:val="K15-Titel document sub"/>
    <w:rsid w:val="00CD4563"/>
    <w:pPr>
      <w:spacing w:line="240" w:lineRule="auto"/>
    </w:pPr>
    <w:rPr>
      <w:rFonts w:eastAsia="Times New Roman"/>
      <w:b/>
      <w:color w:val="003258"/>
      <w:sz w:val="40"/>
      <w:szCs w:val="22"/>
      <w:lang w:eastAsia="en-US"/>
    </w:rPr>
  </w:style>
  <w:style w:type="paragraph" w:customStyle="1" w:styleId="K14-Titeldocument">
    <w:name w:val="K14-Titel document"/>
    <w:rsid w:val="00CD4563"/>
    <w:pPr>
      <w:spacing w:line="500" w:lineRule="exact"/>
    </w:pPr>
    <w:rPr>
      <w:rFonts w:eastAsia="Times New Roman"/>
      <w:b/>
      <w:caps/>
      <w:color w:val="003258"/>
      <w:sz w:val="48"/>
      <w:szCs w:val="22"/>
      <w:lang w:eastAsia="en-US"/>
    </w:rPr>
  </w:style>
  <w:style w:type="paragraph" w:customStyle="1" w:styleId="K04-opsomming">
    <w:name w:val="K04-opsomming"/>
    <w:basedOn w:val="K01-basistekst"/>
    <w:qFormat/>
    <w:rsid w:val="00CD4563"/>
    <w:pPr>
      <w:ind w:left="340" w:hanging="340"/>
    </w:pPr>
    <w:rPr>
      <w:szCs w:val="22"/>
      <w:lang w:eastAsia="en-US"/>
    </w:rPr>
  </w:style>
  <w:style w:type="paragraph" w:customStyle="1" w:styleId="K02-tussenkop">
    <w:name w:val="K02-tussenkop"/>
    <w:next w:val="K01-basistekst"/>
    <w:qFormat/>
    <w:rsid w:val="00CD4563"/>
    <w:pPr>
      <w:spacing w:before="280"/>
    </w:pPr>
    <w:rPr>
      <w:rFonts w:eastAsia="Times New Roman"/>
      <w:b/>
      <w:sz w:val="24"/>
      <w:szCs w:val="22"/>
      <w:lang w:eastAsia="en-US"/>
    </w:rPr>
  </w:style>
  <w:style w:type="paragraph" w:customStyle="1" w:styleId="K01-basistekst">
    <w:name w:val="K01-basistekst"/>
    <w:basedOn w:val="Standaard"/>
    <w:qFormat/>
    <w:rsid w:val="00CD4563"/>
    <w:rPr>
      <w:noProof/>
      <w:szCs w:val="20"/>
    </w:rPr>
  </w:style>
  <w:style w:type="paragraph" w:customStyle="1" w:styleId="Standaardkleur">
    <w:name w:val="Standaard kleur"/>
    <w:rsid w:val="00CD4563"/>
    <w:pPr>
      <w:spacing w:line="240" w:lineRule="auto"/>
    </w:pPr>
    <w:rPr>
      <w:rFonts w:eastAsia="Times New Roman"/>
      <w:noProof/>
      <w:color w:val="D84010"/>
      <w:szCs w:val="20"/>
    </w:rPr>
  </w:style>
  <w:style w:type="paragraph" w:customStyle="1" w:styleId="K06-titelkop">
    <w:name w:val="K06-titelkop"/>
    <w:basedOn w:val="Standaard"/>
    <w:next w:val="K01-basistekst"/>
    <w:qFormat/>
    <w:rsid w:val="00CD4563"/>
    <w:pPr>
      <w:pageBreakBefore/>
      <w:spacing w:line="500" w:lineRule="exact"/>
      <w:ind w:left="624" w:hanging="624"/>
      <w:contextualSpacing w:val="0"/>
    </w:pPr>
    <w:rPr>
      <w:rFonts w:eastAsia="Calibri"/>
      <w:b/>
      <w:bCs/>
      <w:color w:val="003258"/>
      <w:sz w:val="32"/>
      <w:szCs w:val="22"/>
      <w:lang w:eastAsia="en-US"/>
    </w:rPr>
  </w:style>
  <w:style w:type="paragraph" w:customStyle="1" w:styleId="K07-paragraaf">
    <w:name w:val="K07-paragraaf"/>
    <w:basedOn w:val="K06-titelkop"/>
    <w:next w:val="K01-basistekst"/>
    <w:autoRedefine/>
    <w:qFormat/>
    <w:rsid w:val="00CD4563"/>
    <w:pPr>
      <w:pageBreakBefore w:val="0"/>
      <w:spacing w:before="280"/>
    </w:pPr>
    <w:rPr>
      <w:noProof/>
      <w:sz w:val="24"/>
      <w:szCs w:val="24"/>
    </w:rPr>
  </w:style>
  <w:style w:type="paragraph" w:customStyle="1" w:styleId="K05-nropsomming">
    <w:name w:val="K05-nr opsomming"/>
    <w:basedOn w:val="K01-basistekst"/>
    <w:qFormat/>
    <w:rsid w:val="00CD4563"/>
    <w:pPr>
      <w:ind w:left="397" w:hanging="397"/>
    </w:pPr>
  </w:style>
  <w:style w:type="paragraph" w:customStyle="1" w:styleId="K03-2subkop">
    <w:name w:val="K03-2subkop"/>
    <w:basedOn w:val="K01-basistekst"/>
    <w:next w:val="K01-basistekst"/>
    <w:qFormat/>
    <w:rsid w:val="00CD4563"/>
    <w:pPr>
      <w:spacing w:before="280"/>
    </w:pPr>
    <w:rPr>
      <w:u w:val="single"/>
    </w:rPr>
  </w:style>
  <w:style w:type="paragraph" w:customStyle="1" w:styleId="K09-titelkop">
    <w:name w:val="K09-titelkop"/>
    <w:basedOn w:val="K06-titelkop"/>
    <w:qFormat/>
    <w:rsid w:val="00CD4563"/>
    <w:pPr>
      <w:ind w:left="0" w:firstLine="0"/>
    </w:pPr>
  </w:style>
  <w:style w:type="paragraph" w:customStyle="1" w:styleId="K08-paragraafkop">
    <w:name w:val="K08-paragraafkop"/>
    <w:basedOn w:val="K07-paragraaf"/>
    <w:next w:val="K01-basistekst"/>
    <w:rsid w:val="00CD4563"/>
  </w:style>
  <w:style w:type="paragraph" w:customStyle="1" w:styleId="K10-tabeltekst">
    <w:name w:val="K10-tabeltekst"/>
    <w:basedOn w:val="K01-basistekst"/>
    <w:qFormat/>
    <w:rsid w:val="00CD4563"/>
    <w:rPr>
      <w:sz w:val="16"/>
    </w:rPr>
  </w:style>
  <w:style w:type="table" w:styleId="Donkerelijst">
    <w:name w:val="Dark List"/>
    <w:basedOn w:val="Standaardtabel"/>
    <w:rsid w:val="00CD4563"/>
    <w:pPr>
      <w:spacing w:line="240" w:lineRule="auto"/>
    </w:pPr>
    <w:rPr>
      <w:rFonts w:ascii="Cambria" w:eastAsia="Times New Roman" w:hAnsi="Cambria"/>
      <w:color w:val="FFFFFF" w:themeColor="background1"/>
      <w:sz w:val="20"/>
      <w:szCs w:val="20"/>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character" w:styleId="GevolgdeHyperlink">
    <w:name w:val="FollowedHyperlink"/>
    <w:basedOn w:val="Standaardalinea-lettertype"/>
    <w:uiPriority w:val="99"/>
    <w:semiHidden/>
    <w:unhideWhenUsed/>
    <w:rsid w:val="00CD4563"/>
    <w:rPr>
      <w:color w:val="800080"/>
      <w:u w:val="single"/>
    </w:rPr>
  </w:style>
  <w:style w:type="paragraph" w:styleId="Eindnoottekst">
    <w:name w:val="endnote text"/>
    <w:basedOn w:val="Standaard"/>
    <w:link w:val="EindnoottekstChar"/>
    <w:semiHidden/>
    <w:unhideWhenUsed/>
    <w:rsid w:val="00EA5ACC"/>
    <w:pPr>
      <w:spacing w:line="240" w:lineRule="auto"/>
    </w:pPr>
    <w:rPr>
      <w:sz w:val="20"/>
      <w:szCs w:val="20"/>
    </w:rPr>
  </w:style>
  <w:style w:type="character" w:customStyle="1" w:styleId="EindnoottekstChar">
    <w:name w:val="Eindnoottekst Char"/>
    <w:basedOn w:val="Standaardalinea-lettertype"/>
    <w:link w:val="Eindnoottekst"/>
    <w:semiHidden/>
    <w:rsid w:val="00EA5ACC"/>
    <w:rPr>
      <w:rFonts w:eastAsia="Times New Roman"/>
      <w:sz w:val="20"/>
      <w:szCs w:val="20"/>
    </w:rPr>
  </w:style>
  <w:style w:type="character" w:styleId="Eindnootmarkering">
    <w:name w:val="endnote reference"/>
    <w:basedOn w:val="Standaardalinea-lettertype"/>
    <w:semiHidden/>
    <w:unhideWhenUsed/>
    <w:rsid w:val="00EA5A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470884">
      <w:bodyDiv w:val="1"/>
      <w:marLeft w:val="0"/>
      <w:marRight w:val="0"/>
      <w:marTop w:val="0"/>
      <w:marBottom w:val="0"/>
      <w:divBdr>
        <w:top w:val="none" w:sz="0" w:space="0" w:color="auto"/>
        <w:left w:val="none" w:sz="0" w:space="0" w:color="auto"/>
        <w:bottom w:val="none" w:sz="0" w:space="0" w:color="auto"/>
        <w:right w:val="none" w:sz="0" w:space="0" w:color="auto"/>
      </w:divBdr>
    </w:div>
    <w:div w:id="81422430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rijksoverheid.nl/documenten/rapporten/2015/12/01/actieplan-open-overheid-2016-201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20Rapportsjabloon%20versie%2021%20november%202013.dotx" TargetMode="External"/></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CFFE4-ED9E-4615-97CE-F28CD8893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 Rapportsjabloon versie 21 november 2013.dotx</Template>
  <TotalTime>1894</TotalTime>
  <Pages>41</Pages>
  <Words>8163</Words>
  <Characters>44900</Characters>
  <Application>Microsoft Office Word</Application>
  <DocSecurity>0</DocSecurity>
  <Lines>374</Lines>
  <Paragraphs>105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52958</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Arjan</dc:creator>
  <cp:lastModifiedBy>Remko de Haas</cp:lastModifiedBy>
  <cp:revision>200</cp:revision>
  <cp:lastPrinted>2017-06-07T16:16:00Z</cp:lastPrinted>
  <dcterms:created xsi:type="dcterms:W3CDTF">2016-02-03T13:45:00Z</dcterms:created>
  <dcterms:modified xsi:type="dcterms:W3CDTF">2017-08-01T09:52:00Z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ies>
</file>