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B61E0" w14:textId="53720186" w:rsidR="00527BA9" w:rsidRPr="00A07A4F" w:rsidRDefault="00503A98" w:rsidP="004F75A6">
      <w:pPr>
        <w:sectPr w:rsidR="00527BA9" w:rsidRPr="00A07A4F">
          <w:headerReference w:type="default" r:id="rId12"/>
          <w:pgSz w:w="11900" w:h="16840"/>
          <w:pgMar w:top="1080" w:right="1080" w:bottom="1080" w:left="1080" w:header="708" w:footer="708" w:gutter="0"/>
          <w:cols w:space="708"/>
        </w:sectPr>
      </w:pPr>
      <w:r>
        <w:rPr>
          <w:noProof/>
          <w:lang w:val="en-US" w:eastAsia="en-US"/>
        </w:rPr>
        <mc:AlternateContent>
          <mc:Choice Requires="wps">
            <w:drawing>
              <wp:anchor distT="0" distB="0" distL="114300" distR="114300" simplePos="0" relativeHeight="251665408" behindDoc="0" locked="1" layoutInCell="1" allowOverlap="1" wp14:anchorId="3209284F" wp14:editId="40A6A0C2">
                <wp:simplePos x="0" y="0"/>
                <wp:positionH relativeFrom="page">
                  <wp:posOffset>900430</wp:posOffset>
                </wp:positionH>
                <wp:positionV relativeFrom="page">
                  <wp:posOffset>3581400</wp:posOffset>
                </wp:positionV>
                <wp:extent cx="6191885" cy="1133475"/>
                <wp:effectExtent l="0" t="0" r="0" b="9525"/>
                <wp:wrapNone/>
                <wp:docPr id="56"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klik en tik de ondertitel "/>
                              <w:id w:val="-1518306802"/>
                              <w:lock w:val="sdtLocked"/>
                            </w:sdtPr>
                            <w:sdtEndPr/>
                            <w:sdtContent>
                              <w:p w14:paraId="64941284" w14:textId="1CC9C78C" w:rsidR="008972D0" w:rsidRDefault="00664482" w:rsidP="004717EE">
                                <w:pPr>
                                  <w:pStyle w:val="Ondertitel"/>
                                  <w:rPr>
                                    <w:sz w:val="32"/>
                                  </w:rPr>
                                </w:pPr>
                                <w:r>
                                  <w:rPr>
                                    <w:sz w:val="32"/>
                                  </w:rPr>
                                  <w:t>(</w:t>
                                </w:r>
                                <w:proofErr w:type="spellStart"/>
                                <w:r>
                                  <w:rPr>
                                    <w:sz w:val="32"/>
                                  </w:rPr>
                                  <w:t>testset</w:t>
                                </w:r>
                                <w:proofErr w:type="spellEnd"/>
                                <w:r>
                                  <w:rPr>
                                    <w:sz w:val="32"/>
                                  </w:rPr>
                                  <w:t xml:space="preserve"> versie 1.1</w:t>
                                </w:r>
                                <w:r w:rsidR="008972D0">
                                  <w:rPr>
                                    <w:sz w:val="32"/>
                                  </w:rPr>
                                  <w:t>)</w:t>
                                </w:r>
                              </w:p>
                              <w:p w14:paraId="1F973263" w14:textId="77777777" w:rsidR="008972D0" w:rsidRDefault="00C02C46" w:rsidP="002E4B32">
                                <w:pPr>
                                  <w:pStyle w:val="Ondertitel"/>
                                  <w:spacing w:line="280" w:lineRule="atLeast"/>
                                </w:pP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89.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" filled="f" stroked="f" strokeweight=".5pt">
                <v:path arrowok="t"/>
                <v:textbox inset="0,0,0,0">
                  <w:txbxContent>
                    <w:sdt>
                      <w:sdtPr>
                        <w:alias w:val="klik en tik de ondertitel "/>
                        <w:id w:val="-1518306802"/>
                        <w:lock w:val="sdtLocked"/>
                      </w:sdtPr>
                      <w:sdtEndPr/>
                      <w:sdtContent>
                        <w:p w14:paraId="64941284" w14:textId="1CC9C78C" w:rsidR="008972D0" w:rsidRDefault="00664482" w:rsidP="004717EE">
                          <w:pPr>
                            <w:pStyle w:val="Ondertitel"/>
                            <w:rPr>
                              <w:sz w:val="32"/>
                            </w:rPr>
                          </w:pPr>
                          <w:r>
                            <w:rPr>
                              <w:sz w:val="32"/>
                            </w:rPr>
                            <w:t>(</w:t>
                          </w:r>
                          <w:proofErr w:type="spellStart"/>
                          <w:r>
                            <w:rPr>
                              <w:sz w:val="32"/>
                            </w:rPr>
                            <w:t>testset</w:t>
                          </w:r>
                          <w:proofErr w:type="spellEnd"/>
                          <w:r>
                            <w:rPr>
                              <w:sz w:val="32"/>
                            </w:rPr>
                            <w:t xml:space="preserve"> versie 1.1</w:t>
                          </w:r>
                          <w:r w:rsidR="008972D0">
                            <w:rPr>
                              <w:sz w:val="32"/>
                            </w:rPr>
                            <w:t>)</w:t>
                          </w:r>
                        </w:p>
                        <w:p w14:paraId="1F973263" w14:textId="77777777" w:rsidR="008972D0" w:rsidRDefault="007A0B32" w:rsidP="002E4B32">
                          <w:pPr>
                            <w:pStyle w:val="Ondertitel"/>
                            <w:spacing w:line="280" w:lineRule="atLeast"/>
                          </w:pPr>
                        </w:p>
                      </w:sdtContent>
                    </w:sdt>
                  </w:txbxContent>
                </v:textbox>
                <w10:wrap anchorx="page" anchory="page"/>
                <w10:anchorlock/>
              </v:shape>
            </w:pict>
          </mc:Fallback>
        </mc:AlternateContent>
      </w:r>
      <w:r>
        <w:rPr>
          <w:noProof/>
          <w:lang w:val="en-US" w:eastAsia="en-US"/>
        </w:rPr>
        <mc:AlternateContent>
          <mc:Choice Requires="wps">
            <w:drawing>
              <wp:anchor distT="0" distB="0" distL="114300" distR="114300" simplePos="0" relativeHeight="251663360" behindDoc="0" locked="1" layoutInCell="1" allowOverlap="1" wp14:anchorId="245C22D0" wp14:editId="1C6D203B">
                <wp:simplePos x="0" y="0"/>
                <wp:positionH relativeFrom="page">
                  <wp:posOffset>900430</wp:posOffset>
                </wp:positionH>
                <wp:positionV relativeFrom="page">
                  <wp:posOffset>2527935</wp:posOffset>
                </wp:positionV>
                <wp:extent cx="6191885" cy="939165"/>
                <wp:effectExtent l="0" t="0" r="0" b="0"/>
                <wp:wrapNone/>
                <wp:docPr id="55"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885" cy="939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smallCaps/>
                                <w:sz w:val="48"/>
                              </w:rPr>
                              <w:alias w:val="Klik en tik de titel van het rapport"/>
                              <w:tag w:val="Klik en tik de titel van het rapport"/>
                              <w:id w:val="-1301066807"/>
                              <w:lock w:val="sdtLocked"/>
                            </w:sdtPr>
                            <w:sdtEndPr>
                              <w:rPr>
                                <w:smallCaps w:val="0"/>
                                <w:sz w:val="40"/>
                              </w:rPr>
                            </w:sdtEndPr>
                            <w:sdtContent>
                              <w:sdt>
                                <w:sdtPr>
                                  <w:rPr>
                                    <w:smallCaps/>
                                    <w:sz w:val="48"/>
                                  </w:rPr>
                                  <w:alias w:val="Klik en tik de titel van het rapport"/>
                                  <w:tag w:val="Klik en tik de titel van het rapport"/>
                                  <w:id w:val="-1012375820"/>
                                </w:sdtPr>
                                <w:sdtEndPr>
                                  <w:rPr>
                                    <w:smallCaps w:val="0"/>
                                    <w:sz w:val="40"/>
                                  </w:rPr>
                                </w:sdtEndPr>
                                <w:sdtContent>
                                  <w:p w14:paraId="4A8434A3" w14:textId="0C0DBE9D" w:rsidR="008972D0" w:rsidRDefault="004E2A8F" w:rsidP="00607493">
                                    <w:pPr>
                                      <w:pStyle w:val="Ondertitel"/>
                                      <w:rPr>
                                        <w:sz w:val="36"/>
                                      </w:rPr>
                                    </w:pPr>
                                    <w:proofErr w:type="spellStart"/>
                                    <w:r>
                                      <w:rPr>
                                        <w:sz w:val="36"/>
                                      </w:rPr>
                                      <w:t>Testset</w:t>
                                    </w:r>
                                    <w:proofErr w:type="spellEnd"/>
                                    <w:r>
                                      <w:rPr>
                                        <w:sz w:val="36"/>
                                      </w:rPr>
                                      <w:t xml:space="preserve"> voor het testen van </w:t>
                                    </w:r>
                                    <w:proofErr w:type="spellStart"/>
                                    <w:r>
                                      <w:rPr>
                                        <w:sz w:val="36"/>
                                      </w:rPr>
                                      <w:t>Wabo</w:t>
                                    </w:r>
                                    <w:proofErr w:type="spellEnd"/>
                                    <w:r w:rsidR="0057093C">
                                      <w:rPr>
                                        <w:sz w:val="36"/>
                                      </w:rPr>
                                      <w:t>-BAG</w:t>
                                    </w:r>
                                    <w:r>
                                      <w:rPr>
                                        <w:sz w:val="36"/>
                                      </w:rPr>
                                      <w:t xml:space="preserve"> services 1.0 met het StUF Testplatform</w:t>
                                    </w:r>
                                  </w:p>
                                  <w:p w14:paraId="4CE44068" w14:textId="77777777" w:rsidR="008972D0" w:rsidRDefault="00C02C46" w:rsidP="00607493">
                                    <w:pPr>
                                      <w:pStyle w:val="Ondertitel"/>
                                      <w:rPr>
                                        <w:b w:val="0"/>
                                        <w:color w:val="auto"/>
                                        <w:sz w:val="18"/>
                                      </w:rPr>
                                    </w:pPr>
                                  </w:p>
                                </w:sdtContent>
                              </w:sdt>
                              <w:p w14:paraId="6B87C4E6" w14:textId="77777777" w:rsidR="008972D0" w:rsidRDefault="00C02C46" w:rsidP="00B633A1">
                                <w:pPr>
                                  <w:pStyle w:val="Ondertitel"/>
                                </w:pP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 o:spid="_x0000_s1027" type="#_x0000_t202" style="position:absolute;margin-left:70.9pt;margin-top:199.05pt;width:487.55pt;height:73.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" fillcolor="white [3201]" stroked="f" strokeweight=".5pt">
                <v:path arrowok="t"/>
                <v:textbox inset="0,0,0,0">
                  <w:txbxContent>
                    <w:sdt>
                      <w:sdtPr>
                        <w:rPr>
                          <w:smallCaps/>
                          <w:sz w:val="48"/>
                        </w:rPr>
                        <w:alias w:val="Klik en tik de titel van het rapport"/>
                        <w:tag w:val="Klik en tik de titel van het rapport"/>
                        <w:id w:val="-1301066807"/>
                        <w:lock w:val="sdtLocked"/>
                      </w:sdtPr>
                      <w:sdtEndPr>
                        <w:rPr>
                          <w:smallCaps w:val="0"/>
                          <w:sz w:val="40"/>
                        </w:rPr>
                      </w:sdtEndPr>
                      <w:sdtContent>
                        <w:sdt>
                          <w:sdtPr>
                            <w:rPr>
                              <w:smallCaps/>
                              <w:sz w:val="48"/>
                            </w:rPr>
                            <w:alias w:val="Klik en tik de titel van het rapport"/>
                            <w:tag w:val="Klik en tik de titel van het rapport"/>
                            <w:id w:val="-1012375820"/>
                          </w:sdtPr>
                          <w:sdtEndPr>
                            <w:rPr>
                              <w:smallCaps w:val="0"/>
                              <w:sz w:val="40"/>
                            </w:rPr>
                          </w:sdtEndPr>
                          <w:sdtContent>
                            <w:p w14:paraId="4A8434A3" w14:textId="0C0DBE9D" w:rsidR="008972D0" w:rsidRDefault="004E2A8F" w:rsidP="00607493">
                              <w:pPr>
                                <w:pStyle w:val="Ondertitel"/>
                                <w:rPr>
                                  <w:sz w:val="36"/>
                                </w:rPr>
                              </w:pPr>
                              <w:proofErr w:type="spellStart"/>
                              <w:r>
                                <w:rPr>
                                  <w:sz w:val="36"/>
                                </w:rPr>
                                <w:t>Testset</w:t>
                              </w:r>
                              <w:proofErr w:type="spellEnd"/>
                              <w:r>
                                <w:rPr>
                                  <w:sz w:val="36"/>
                                </w:rPr>
                                <w:t xml:space="preserve"> voor het testen van </w:t>
                              </w:r>
                              <w:proofErr w:type="spellStart"/>
                              <w:r>
                                <w:rPr>
                                  <w:sz w:val="36"/>
                                </w:rPr>
                                <w:t>Wabo</w:t>
                              </w:r>
                              <w:proofErr w:type="spellEnd"/>
                              <w:r w:rsidR="0057093C">
                                <w:rPr>
                                  <w:sz w:val="36"/>
                                </w:rPr>
                                <w:t>-BAG</w:t>
                              </w:r>
                              <w:r>
                                <w:rPr>
                                  <w:sz w:val="36"/>
                                </w:rPr>
                                <w:t xml:space="preserve"> services 1.0 met het StUF Testplatform</w:t>
                              </w:r>
                            </w:p>
                            <w:p w14:paraId="4CE44068" w14:textId="77777777" w:rsidR="008972D0" w:rsidRDefault="007A0B32" w:rsidP="00607493">
                              <w:pPr>
                                <w:pStyle w:val="Ondertitel"/>
                                <w:rPr>
                                  <w:b w:val="0"/>
                                  <w:color w:val="auto"/>
                                  <w:sz w:val="18"/>
                                </w:rPr>
                              </w:pPr>
                            </w:p>
                          </w:sdtContent>
                        </w:sdt>
                        <w:p w14:paraId="6B87C4E6" w14:textId="77777777" w:rsidR="008972D0" w:rsidRDefault="007A0B32" w:rsidP="00B633A1">
                          <w:pPr>
                            <w:pStyle w:val="Ondertitel"/>
                          </w:pPr>
                        </w:p>
                      </w:sdtContent>
                    </w:sdt>
                  </w:txbxContent>
                </v:textbox>
                <w10:wrap anchorx="page" anchory="page"/>
                <w10:anchorlock/>
              </v:shape>
            </w:pict>
          </mc:Fallback>
        </mc:AlternateContent>
      </w:r>
    </w:p>
    <w:bookmarkStart w:id="0" w:name="_Toc184810008"/>
    <w:p w14:paraId="1646B70D" w14:textId="5256239C" w:rsidR="00FC04CE" w:rsidRPr="00A07A4F" w:rsidRDefault="00503A98" w:rsidP="004F75A6">
      <w:pPr>
        <w:rPr>
          <w:rFonts w:eastAsia="Calibri"/>
        </w:rPr>
      </w:pPr>
      <w:r>
        <w:rPr>
          <w:noProof/>
          <w:lang w:val="en-US" w:eastAsia="en-US"/>
        </w:rPr>
        <w:lastRenderedPageBreak/>
        <mc:AlternateContent>
          <mc:Choice Requires="wps">
            <w:drawing>
              <wp:anchor distT="0" distB="0" distL="114300" distR="114300" simplePos="0" relativeHeight="251667456" behindDoc="0" locked="1" layoutInCell="1" allowOverlap="1" wp14:anchorId="7DB03D4E" wp14:editId="4AEBC7A0">
                <wp:simplePos x="0" y="0"/>
                <wp:positionH relativeFrom="page">
                  <wp:posOffset>901700</wp:posOffset>
                </wp:positionH>
                <wp:positionV relativeFrom="page">
                  <wp:posOffset>1498600</wp:posOffset>
                </wp:positionV>
                <wp:extent cx="5969000" cy="8549640"/>
                <wp:effectExtent l="0" t="0" r="0" b="3810"/>
                <wp:wrapNone/>
                <wp:docPr id="54"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00" cy="8549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020339825"/>
                            </w:sdtPr>
                            <w:sdtEndPr/>
                            <w:sdtContent>
                              <w:sdt>
                                <w:sdtPr>
                                  <w:id w:val="556291505"/>
                                </w:sdtPr>
                                <w:sdtEndPr/>
                                <w:sdtContent>
                                  <w:p w14:paraId="68C44CCF" w14:textId="73508A87" w:rsidR="00D67E75" w:rsidRPr="00FC04CE" w:rsidRDefault="00D67E75" w:rsidP="00D67E75">
                                    <w:pPr>
                                      <w:tabs>
                                        <w:tab w:val="left" w:pos="1843"/>
                                      </w:tabs>
                                    </w:pPr>
                                    <w:r>
                                      <w:rPr>
                                        <w:b/>
                                      </w:rPr>
                                      <w:t>D</w:t>
                                    </w:r>
                                    <w:r w:rsidRPr="00DA0A15">
                                      <w:rPr>
                                        <w:b/>
                                      </w:rPr>
                                      <w:t>ocumentversie:</w:t>
                                    </w:r>
                                    <w:r>
                                      <w:rPr>
                                        <w:b/>
                                      </w:rPr>
                                      <w:t xml:space="preserve"> </w:t>
                                    </w:r>
                                    <w:r>
                                      <w:rPr>
                                        <w:b/>
                                      </w:rPr>
                                      <w:tab/>
                                    </w:r>
                                    <w:r w:rsidR="004E2A8F">
                                      <w:t>1.2</w:t>
                                    </w:r>
                                  </w:p>
                                  <w:p w14:paraId="4DC39B08" w14:textId="56778579" w:rsidR="00D67E75" w:rsidRDefault="00D67E75" w:rsidP="00D67E75">
                                    <w:pPr>
                                      <w:tabs>
                                        <w:tab w:val="left" w:pos="1843"/>
                                      </w:tabs>
                                    </w:pPr>
                                    <w:r w:rsidRPr="00DA0A15">
                                      <w:rPr>
                                        <w:b/>
                                      </w:rPr>
                                      <w:t>Datum</w:t>
                                    </w:r>
                                    <w:r>
                                      <w:rPr>
                                        <w:b/>
                                      </w:rPr>
                                      <w:t>:</w:t>
                                    </w:r>
                                    <w:r>
                                      <w:tab/>
                                    </w:r>
                                    <w:sdt>
                                      <w:sdtPr>
                                        <w:tag w:val="klik en typ datum"/>
                                        <w:id w:val="1165445556"/>
                                        <w:date w:fullDate="2014-11-25T00:00:00Z">
                                          <w:dateFormat w:val="d MMMM yyyy"/>
                                          <w:lid w:val="nl-NL"/>
                                          <w:storeMappedDataAs w:val="dateTime"/>
                                          <w:calendar w:val="gregorian"/>
                                        </w:date>
                                      </w:sdtPr>
                                      <w:sdtEndPr/>
                                      <w:sdtContent>
                                        <w:r w:rsidR="004E2A8F">
                                          <w:t>25 november 2014</w:t>
                                        </w:r>
                                      </w:sdtContent>
                                    </w:sdt>
                                  </w:p>
                                  <w:p w14:paraId="641F6915" w14:textId="0657FCD9" w:rsidR="00D67E75" w:rsidRDefault="00D67E75" w:rsidP="00D67E75">
                                    <w:pPr>
                                      <w:tabs>
                                        <w:tab w:val="left" w:pos="1843"/>
                                      </w:tabs>
                                    </w:pPr>
                                    <w:r w:rsidRPr="00DA0A15">
                                      <w:rPr>
                                        <w:b/>
                                      </w:rPr>
                                      <w:t>Status</w:t>
                                    </w:r>
                                    <w:r>
                                      <w:rPr>
                                        <w:b/>
                                      </w:rPr>
                                      <w:t>:</w:t>
                                    </w:r>
                                    <w:r w:rsidR="004E2A8F">
                                      <w:tab/>
                                      <w:t>In gebruik</w:t>
                                    </w:r>
                                    <w:r>
                                      <w:br/>
                                    </w:r>
                                    <w:proofErr w:type="spellStart"/>
                                    <w:r w:rsidRPr="00326F02">
                                      <w:rPr>
                                        <w:b/>
                                      </w:rPr>
                                      <w:t>Testsetversie</w:t>
                                    </w:r>
                                    <w:proofErr w:type="spellEnd"/>
                                    <w:r w:rsidRPr="00326F02">
                                      <w:rPr>
                                        <w:b/>
                                      </w:rPr>
                                      <w:t>:</w:t>
                                    </w:r>
                                    <w:r w:rsidR="004E2A8F">
                                      <w:tab/>
                                      <w:t>1.1</w:t>
                                    </w:r>
                                  </w:p>
                                  <w:p w14:paraId="240F290A" w14:textId="77777777" w:rsidR="008972D0" w:rsidRDefault="00C02C46" w:rsidP="00D67E75">
                                    <w:pPr>
                                      <w:tabs>
                                        <w:tab w:val="left" w:pos="1843"/>
                                      </w:tabs>
                                    </w:pPr>
                                  </w:p>
                                </w:sdtContent>
                              </w:sdt>
                              <w:p w14:paraId="74A63960" w14:textId="77777777" w:rsidR="008972D0" w:rsidRDefault="00C02C46" w:rsidP="00076EE1">
                                <w:pPr>
                                  <w:pStyle w:val="colofon"/>
                                </w:pP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0" o:spid="_x0000_s1028" type="#_x0000_t202" style="position:absolute;margin-left:71pt;margin-top:118pt;width:470pt;height:673.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cVikw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" filled="f" stroked="f" strokeweight=".5pt">
                <v:path arrowok="t"/>
                <v:textbox>
                  <w:txbxContent>
                    <w:sdt>
                      <w:sdtPr>
                        <w:id w:val="2020339825"/>
                      </w:sdtPr>
                      <w:sdtEndPr/>
                      <w:sdtContent>
                        <w:sdt>
                          <w:sdtPr>
                            <w:id w:val="556291505"/>
                          </w:sdtPr>
                          <w:sdtEndPr/>
                          <w:sdtContent>
                            <w:p w14:paraId="68C44CCF" w14:textId="73508A87" w:rsidR="00D67E75" w:rsidRPr="00FC04CE" w:rsidRDefault="00D67E75" w:rsidP="00D67E75">
                              <w:pPr>
                                <w:tabs>
                                  <w:tab w:val="left" w:pos="1843"/>
                                </w:tabs>
                              </w:pPr>
                              <w:r>
                                <w:rPr>
                                  <w:b/>
                                </w:rPr>
                                <w:t>D</w:t>
                              </w:r>
                              <w:r w:rsidRPr="00DA0A15">
                                <w:rPr>
                                  <w:b/>
                                </w:rPr>
                                <w:t>ocumentversie:</w:t>
                              </w:r>
                              <w:r>
                                <w:rPr>
                                  <w:b/>
                                </w:rPr>
                                <w:t xml:space="preserve"> </w:t>
                              </w:r>
                              <w:r>
                                <w:rPr>
                                  <w:b/>
                                </w:rPr>
                                <w:tab/>
                              </w:r>
                              <w:r w:rsidR="004E2A8F">
                                <w:t>1.2</w:t>
                              </w:r>
                            </w:p>
                            <w:p w14:paraId="4DC39B08" w14:textId="56778579" w:rsidR="00D67E75" w:rsidRDefault="00D67E75" w:rsidP="00D67E75">
                              <w:pPr>
                                <w:tabs>
                                  <w:tab w:val="left" w:pos="1843"/>
                                </w:tabs>
                              </w:pPr>
                              <w:r w:rsidRPr="00DA0A15">
                                <w:rPr>
                                  <w:b/>
                                </w:rPr>
                                <w:t>Datum</w:t>
                              </w:r>
                              <w:r>
                                <w:rPr>
                                  <w:b/>
                                </w:rPr>
                                <w:t>:</w:t>
                              </w:r>
                              <w:r>
                                <w:tab/>
                              </w:r>
                              <w:sdt>
                                <w:sdtPr>
                                  <w:tag w:val="klik en typ datum"/>
                                  <w:id w:val="1165445556"/>
                                  <w:date w:fullDate="2014-11-25T00:00:00Z">
                                    <w:dateFormat w:val="d MMMM yyyy"/>
                                    <w:lid w:val="nl-NL"/>
                                    <w:storeMappedDataAs w:val="dateTime"/>
                                    <w:calendar w:val="gregorian"/>
                                  </w:date>
                                </w:sdtPr>
                                <w:sdtEndPr/>
                                <w:sdtContent>
                                  <w:r w:rsidR="004E2A8F">
                                    <w:t>25 november 2014</w:t>
                                  </w:r>
                                </w:sdtContent>
                              </w:sdt>
                            </w:p>
                            <w:p w14:paraId="641F6915" w14:textId="0657FCD9" w:rsidR="00D67E75" w:rsidRDefault="00D67E75" w:rsidP="00D67E75">
                              <w:pPr>
                                <w:tabs>
                                  <w:tab w:val="left" w:pos="1843"/>
                                </w:tabs>
                              </w:pPr>
                              <w:r w:rsidRPr="00DA0A15">
                                <w:rPr>
                                  <w:b/>
                                </w:rPr>
                                <w:t>Status</w:t>
                              </w:r>
                              <w:r>
                                <w:rPr>
                                  <w:b/>
                                </w:rPr>
                                <w:t>:</w:t>
                              </w:r>
                              <w:r w:rsidR="004E2A8F">
                                <w:tab/>
                                <w:t>In gebruik</w:t>
                              </w:r>
                              <w:r>
                                <w:br/>
                              </w:r>
                              <w:proofErr w:type="spellStart"/>
                              <w:r w:rsidRPr="00326F02">
                                <w:rPr>
                                  <w:b/>
                                </w:rPr>
                                <w:t>Testsetversie</w:t>
                              </w:r>
                              <w:proofErr w:type="spellEnd"/>
                              <w:r w:rsidRPr="00326F02">
                                <w:rPr>
                                  <w:b/>
                                </w:rPr>
                                <w:t>:</w:t>
                              </w:r>
                              <w:r w:rsidR="004E2A8F">
                                <w:tab/>
                                <w:t>1.1</w:t>
                              </w:r>
                            </w:p>
                            <w:p w14:paraId="240F290A" w14:textId="77777777" w:rsidR="008972D0" w:rsidRDefault="007A0B32" w:rsidP="00D67E75">
                              <w:pPr>
                                <w:tabs>
                                  <w:tab w:val="left" w:pos="1843"/>
                                </w:tabs>
                              </w:pPr>
                            </w:p>
                          </w:sdtContent>
                        </w:sdt>
                        <w:p w14:paraId="74A63960" w14:textId="77777777" w:rsidR="008972D0" w:rsidRDefault="007A0B32" w:rsidP="00076EE1">
                          <w:pPr>
                            <w:pStyle w:val="colofon"/>
                          </w:pPr>
                        </w:p>
                      </w:sdtContent>
                    </w:sdt>
                  </w:txbxContent>
                </v:textbox>
                <w10:wrap anchorx="page" anchory="page"/>
                <w10:anchorlock/>
              </v:shape>
            </w:pict>
          </mc:Fallback>
        </mc:AlternateContent>
      </w:r>
    </w:p>
    <w:bookmarkEnd w:id="0"/>
    <w:p w14:paraId="31E93E0C" w14:textId="77777777" w:rsidR="00D67E75" w:rsidRPr="00A07A4F" w:rsidRDefault="00D67E75" w:rsidP="00D67E75">
      <w:pPr>
        <w:pStyle w:val="koptitel"/>
      </w:pPr>
      <w:r>
        <w:lastRenderedPageBreak/>
        <w:t>I</w:t>
      </w:r>
      <w:r w:rsidRPr="00A07A4F">
        <w:t>nhoud</w:t>
      </w:r>
    </w:p>
    <w:p w14:paraId="5BFE2168" w14:textId="77777777" w:rsidR="00D67E75" w:rsidRPr="00A07A4F" w:rsidRDefault="00D67E75" w:rsidP="00D67E75">
      <w:pPr>
        <w:pStyle w:val="Kop2"/>
        <w:sectPr w:rsidR="00D67E75" w:rsidRPr="00A07A4F" w:rsidSect="00590B41">
          <w:headerReference w:type="even" r:id="rId13"/>
          <w:headerReference w:type="default" r:id="rId14"/>
          <w:footerReference w:type="even" r:id="rId15"/>
          <w:footerReference w:type="default" r:id="rId16"/>
          <w:headerReference w:type="first" r:id="rId17"/>
          <w:footerReference w:type="first" r:id="rId18"/>
          <w:pgSz w:w="11900" w:h="16840" w:code="9"/>
          <w:pgMar w:top="1985" w:right="1077" w:bottom="1021" w:left="1418" w:header="567" w:footer="510" w:gutter="0"/>
          <w:cols w:space="708"/>
        </w:sectPr>
      </w:pPr>
    </w:p>
    <w:p w14:paraId="3F5484D3" w14:textId="77777777" w:rsidR="00D67E75" w:rsidRPr="00A07A4F" w:rsidRDefault="00D67E75" w:rsidP="00D67E75"/>
    <w:p w14:paraId="62FC1F5A" w14:textId="77777777" w:rsidR="00024A90" w:rsidRDefault="00D67E75">
      <w:pPr>
        <w:pStyle w:val="Inhopg1"/>
        <w:rPr>
          <w:rFonts w:asciiTheme="minorHAnsi" w:eastAsiaTheme="minorEastAsia" w:hAnsiTheme="minorHAnsi" w:cstheme="minorBidi"/>
          <w:b w:val="0"/>
          <w:noProof/>
          <w:sz w:val="22"/>
          <w:szCs w:val="22"/>
          <w:lang w:val="en-US" w:eastAsia="en-US"/>
        </w:rPr>
      </w:pPr>
      <w:r w:rsidRPr="00A07A4F">
        <w:rPr>
          <w:b w:val="0"/>
        </w:rPr>
        <w:fldChar w:fldCharType="begin"/>
      </w:r>
      <w:r w:rsidRPr="00A07A4F">
        <w:rPr>
          <w:b w:val="0"/>
        </w:rPr>
        <w:instrText xml:space="preserve"> TOC \o "1-2" </w:instrText>
      </w:r>
      <w:r w:rsidRPr="00A07A4F">
        <w:rPr>
          <w:b w:val="0"/>
        </w:rPr>
        <w:fldChar w:fldCharType="separate"/>
      </w:r>
      <w:r w:rsidR="00024A90">
        <w:rPr>
          <w:noProof/>
        </w:rPr>
        <w:t>1</w:t>
      </w:r>
      <w:r w:rsidR="00024A90">
        <w:rPr>
          <w:rFonts w:asciiTheme="minorHAnsi" w:eastAsiaTheme="minorEastAsia" w:hAnsiTheme="minorHAnsi" w:cstheme="minorBidi"/>
          <w:b w:val="0"/>
          <w:noProof/>
          <w:sz w:val="22"/>
          <w:szCs w:val="22"/>
          <w:lang w:val="en-US" w:eastAsia="en-US"/>
        </w:rPr>
        <w:tab/>
      </w:r>
      <w:r w:rsidR="00024A90">
        <w:rPr>
          <w:noProof/>
        </w:rPr>
        <w:t>Inleiding</w:t>
      </w:r>
      <w:r w:rsidR="00024A90">
        <w:rPr>
          <w:noProof/>
        </w:rPr>
        <w:tab/>
      </w:r>
      <w:r w:rsidR="00024A90">
        <w:rPr>
          <w:noProof/>
        </w:rPr>
        <w:fldChar w:fldCharType="begin"/>
      </w:r>
      <w:r w:rsidR="00024A90">
        <w:rPr>
          <w:noProof/>
        </w:rPr>
        <w:instrText xml:space="preserve"> PAGEREF _Toc404602582 \h </w:instrText>
      </w:r>
      <w:r w:rsidR="00024A90">
        <w:rPr>
          <w:noProof/>
        </w:rPr>
      </w:r>
      <w:r w:rsidR="00024A90">
        <w:rPr>
          <w:noProof/>
        </w:rPr>
        <w:fldChar w:fldCharType="separate"/>
      </w:r>
      <w:r w:rsidR="00675465">
        <w:rPr>
          <w:noProof/>
        </w:rPr>
        <w:t>5</w:t>
      </w:r>
      <w:r w:rsidR="00024A90">
        <w:rPr>
          <w:noProof/>
        </w:rPr>
        <w:fldChar w:fldCharType="end"/>
      </w:r>
    </w:p>
    <w:p w14:paraId="7D4BA897" w14:textId="77777777" w:rsidR="00024A90" w:rsidRDefault="00024A90">
      <w:pPr>
        <w:pStyle w:val="Inhopg2"/>
        <w:rPr>
          <w:noProof/>
          <w:lang w:val="en-US" w:eastAsia="en-US"/>
        </w:rPr>
      </w:pPr>
      <w:r>
        <w:rPr>
          <w:noProof/>
        </w:rPr>
        <w:t>1.1</w:t>
      </w:r>
      <w:r>
        <w:rPr>
          <w:noProof/>
          <w:lang w:val="en-US" w:eastAsia="en-US"/>
        </w:rPr>
        <w:tab/>
      </w:r>
      <w:r>
        <w:rPr>
          <w:noProof/>
        </w:rPr>
        <w:t>Doel van document</w:t>
      </w:r>
      <w:r>
        <w:rPr>
          <w:noProof/>
        </w:rPr>
        <w:tab/>
      </w:r>
      <w:r>
        <w:rPr>
          <w:noProof/>
        </w:rPr>
        <w:fldChar w:fldCharType="begin"/>
      </w:r>
      <w:r>
        <w:rPr>
          <w:noProof/>
        </w:rPr>
        <w:instrText xml:space="preserve"> PAGEREF _Toc404602583 \h </w:instrText>
      </w:r>
      <w:r>
        <w:rPr>
          <w:noProof/>
        </w:rPr>
      </w:r>
      <w:r>
        <w:rPr>
          <w:noProof/>
        </w:rPr>
        <w:fldChar w:fldCharType="separate"/>
      </w:r>
      <w:r w:rsidR="00675465">
        <w:rPr>
          <w:noProof/>
        </w:rPr>
        <w:t>6</w:t>
      </w:r>
      <w:r>
        <w:rPr>
          <w:noProof/>
        </w:rPr>
        <w:fldChar w:fldCharType="end"/>
      </w:r>
    </w:p>
    <w:p w14:paraId="5A8FB472" w14:textId="77777777" w:rsidR="00024A90" w:rsidRDefault="00024A90">
      <w:pPr>
        <w:pStyle w:val="Inhopg2"/>
        <w:rPr>
          <w:noProof/>
          <w:lang w:val="en-US" w:eastAsia="en-US"/>
        </w:rPr>
      </w:pPr>
      <w:r>
        <w:rPr>
          <w:noProof/>
        </w:rPr>
        <w:t>1.2</w:t>
      </w:r>
      <w:r>
        <w:rPr>
          <w:noProof/>
          <w:lang w:val="en-US" w:eastAsia="en-US"/>
        </w:rPr>
        <w:tab/>
      </w:r>
      <w:r>
        <w:rPr>
          <w:noProof/>
        </w:rPr>
        <w:t>Doelgroep</w:t>
      </w:r>
      <w:r>
        <w:rPr>
          <w:noProof/>
        </w:rPr>
        <w:tab/>
      </w:r>
      <w:r>
        <w:rPr>
          <w:noProof/>
        </w:rPr>
        <w:fldChar w:fldCharType="begin"/>
      </w:r>
      <w:r>
        <w:rPr>
          <w:noProof/>
        </w:rPr>
        <w:instrText xml:space="preserve"> PAGEREF _Toc404602584 \h </w:instrText>
      </w:r>
      <w:r>
        <w:rPr>
          <w:noProof/>
        </w:rPr>
      </w:r>
      <w:r>
        <w:rPr>
          <w:noProof/>
        </w:rPr>
        <w:fldChar w:fldCharType="separate"/>
      </w:r>
      <w:r w:rsidR="00675465">
        <w:rPr>
          <w:noProof/>
        </w:rPr>
        <w:t>6</w:t>
      </w:r>
      <w:r>
        <w:rPr>
          <w:noProof/>
        </w:rPr>
        <w:fldChar w:fldCharType="end"/>
      </w:r>
    </w:p>
    <w:p w14:paraId="560A628A" w14:textId="77777777" w:rsidR="00024A90" w:rsidRPr="00024A90" w:rsidRDefault="00024A90">
      <w:pPr>
        <w:pStyle w:val="Inhopg2"/>
        <w:rPr>
          <w:noProof/>
          <w:lang w:eastAsia="en-US"/>
        </w:rPr>
      </w:pPr>
      <w:r>
        <w:rPr>
          <w:noProof/>
        </w:rPr>
        <w:t>1.3</w:t>
      </w:r>
      <w:r w:rsidRPr="00024A90">
        <w:rPr>
          <w:noProof/>
          <w:lang w:eastAsia="en-US"/>
        </w:rPr>
        <w:tab/>
      </w:r>
      <w:r>
        <w:rPr>
          <w:noProof/>
        </w:rPr>
        <w:t>Wanneer is een softwareproduct compliant</w:t>
      </w:r>
      <w:r>
        <w:rPr>
          <w:noProof/>
        </w:rPr>
        <w:tab/>
      </w:r>
      <w:r>
        <w:rPr>
          <w:noProof/>
        </w:rPr>
        <w:fldChar w:fldCharType="begin"/>
      </w:r>
      <w:r>
        <w:rPr>
          <w:noProof/>
        </w:rPr>
        <w:instrText xml:space="preserve"> PAGEREF _Toc404602585 \h </w:instrText>
      </w:r>
      <w:r>
        <w:rPr>
          <w:noProof/>
        </w:rPr>
      </w:r>
      <w:r>
        <w:rPr>
          <w:noProof/>
        </w:rPr>
        <w:fldChar w:fldCharType="separate"/>
      </w:r>
      <w:r w:rsidR="00675465">
        <w:rPr>
          <w:noProof/>
        </w:rPr>
        <w:t>6</w:t>
      </w:r>
      <w:r>
        <w:rPr>
          <w:noProof/>
        </w:rPr>
        <w:fldChar w:fldCharType="end"/>
      </w:r>
    </w:p>
    <w:p w14:paraId="67731BE7" w14:textId="77777777" w:rsidR="00024A90" w:rsidRPr="00024A90" w:rsidRDefault="00024A90">
      <w:pPr>
        <w:pStyle w:val="Inhopg1"/>
        <w:rPr>
          <w:rFonts w:asciiTheme="minorHAnsi" w:eastAsiaTheme="minorEastAsia" w:hAnsiTheme="minorHAnsi" w:cstheme="minorBidi"/>
          <w:b w:val="0"/>
          <w:noProof/>
          <w:sz w:val="22"/>
          <w:szCs w:val="22"/>
          <w:lang w:eastAsia="en-US"/>
        </w:rPr>
      </w:pPr>
      <w:r>
        <w:rPr>
          <w:noProof/>
        </w:rPr>
        <w:t>2</w:t>
      </w:r>
      <w:r w:rsidRPr="00024A90">
        <w:rPr>
          <w:rFonts w:asciiTheme="minorHAnsi" w:eastAsiaTheme="minorEastAsia" w:hAnsiTheme="minorHAnsi" w:cstheme="minorBidi"/>
          <w:b w:val="0"/>
          <w:noProof/>
          <w:sz w:val="22"/>
          <w:szCs w:val="22"/>
          <w:lang w:eastAsia="en-US"/>
        </w:rPr>
        <w:tab/>
      </w:r>
      <w:r>
        <w:rPr>
          <w:noProof/>
        </w:rPr>
        <w:t>Specificatie van testset</w:t>
      </w:r>
      <w:r>
        <w:rPr>
          <w:noProof/>
        </w:rPr>
        <w:tab/>
      </w:r>
      <w:r>
        <w:rPr>
          <w:noProof/>
        </w:rPr>
        <w:fldChar w:fldCharType="begin"/>
      </w:r>
      <w:r>
        <w:rPr>
          <w:noProof/>
        </w:rPr>
        <w:instrText xml:space="preserve"> PAGEREF _Toc404602586 \h </w:instrText>
      </w:r>
      <w:r>
        <w:rPr>
          <w:noProof/>
        </w:rPr>
      </w:r>
      <w:r>
        <w:rPr>
          <w:noProof/>
        </w:rPr>
        <w:fldChar w:fldCharType="separate"/>
      </w:r>
      <w:r w:rsidR="00675465">
        <w:rPr>
          <w:noProof/>
        </w:rPr>
        <w:t>7</w:t>
      </w:r>
      <w:r>
        <w:rPr>
          <w:noProof/>
        </w:rPr>
        <w:fldChar w:fldCharType="end"/>
      </w:r>
    </w:p>
    <w:p w14:paraId="4602499B" w14:textId="77777777" w:rsidR="00024A90" w:rsidRPr="00024A90" w:rsidRDefault="00024A90">
      <w:pPr>
        <w:pStyle w:val="Inhopg2"/>
        <w:rPr>
          <w:noProof/>
          <w:lang w:eastAsia="en-US"/>
        </w:rPr>
      </w:pPr>
      <w:r>
        <w:rPr>
          <w:noProof/>
        </w:rPr>
        <w:t>2.1</w:t>
      </w:r>
      <w:r w:rsidRPr="00024A90">
        <w:rPr>
          <w:noProof/>
          <w:lang w:eastAsia="en-US"/>
        </w:rPr>
        <w:tab/>
      </w:r>
      <w:r>
        <w:rPr>
          <w:noProof/>
        </w:rPr>
        <w:t>Testscope Vergunningen</w:t>
      </w:r>
      <w:r>
        <w:rPr>
          <w:noProof/>
        </w:rPr>
        <w:tab/>
      </w:r>
      <w:r>
        <w:rPr>
          <w:noProof/>
        </w:rPr>
        <w:fldChar w:fldCharType="begin"/>
      </w:r>
      <w:r>
        <w:rPr>
          <w:noProof/>
        </w:rPr>
        <w:instrText xml:space="preserve"> PAGEREF _Toc404602587 \h </w:instrText>
      </w:r>
      <w:r>
        <w:rPr>
          <w:noProof/>
        </w:rPr>
      </w:r>
      <w:r>
        <w:rPr>
          <w:noProof/>
        </w:rPr>
        <w:fldChar w:fldCharType="separate"/>
      </w:r>
      <w:r w:rsidR="00675465">
        <w:rPr>
          <w:noProof/>
        </w:rPr>
        <w:t>7</w:t>
      </w:r>
      <w:r>
        <w:rPr>
          <w:noProof/>
        </w:rPr>
        <w:fldChar w:fldCharType="end"/>
      </w:r>
    </w:p>
    <w:p w14:paraId="60CE8D3B" w14:textId="77777777" w:rsidR="00024A90" w:rsidRPr="00024A90" w:rsidRDefault="00024A90">
      <w:pPr>
        <w:pStyle w:val="Inhopg2"/>
        <w:rPr>
          <w:noProof/>
          <w:lang w:eastAsia="en-US"/>
        </w:rPr>
      </w:pPr>
      <w:r>
        <w:rPr>
          <w:noProof/>
        </w:rPr>
        <w:t>2.2</w:t>
      </w:r>
      <w:r w:rsidRPr="00024A90">
        <w:rPr>
          <w:noProof/>
          <w:lang w:eastAsia="en-US"/>
        </w:rPr>
        <w:tab/>
      </w:r>
      <w:r>
        <w:rPr>
          <w:noProof/>
        </w:rPr>
        <w:t>Testscope BAG</w:t>
      </w:r>
      <w:r>
        <w:rPr>
          <w:noProof/>
        </w:rPr>
        <w:tab/>
      </w:r>
      <w:r>
        <w:rPr>
          <w:noProof/>
        </w:rPr>
        <w:fldChar w:fldCharType="begin"/>
      </w:r>
      <w:r>
        <w:rPr>
          <w:noProof/>
        </w:rPr>
        <w:instrText xml:space="preserve"> PAGEREF _Toc404602588 \h </w:instrText>
      </w:r>
      <w:r>
        <w:rPr>
          <w:noProof/>
        </w:rPr>
      </w:r>
      <w:r>
        <w:rPr>
          <w:noProof/>
        </w:rPr>
        <w:fldChar w:fldCharType="separate"/>
      </w:r>
      <w:r w:rsidR="00675465">
        <w:rPr>
          <w:noProof/>
        </w:rPr>
        <w:t>8</w:t>
      </w:r>
      <w:r>
        <w:rPr>
          <w:noProof/>
        </w:rPr>
        <w:fldChar w:fldCharType="end"/>
      </w:r>
    </w:p>
    <w:p w14:paraId="6F0D0D09" w14:textId="77777777" w:rsidR="00024A90" w:rsidRPr="00024A90" w:rsidRDefault="00024A90">
      <w:pPr>
        <w:pStyle w:val="Inhopg2"/>
        <w:rPr>
          <w:noProof/>
          <w:lang w:eastAsia="en-US"/>
        </w:rPr>
      </w:pPr>
      <w:r>
        <w:rPr>
          <w:noProof/>
        </w:rPr>
        <w:t>2.3</w:t>
      </w:r>
      <w:r w:rsidRPr="00024A90">
        <w:rPr>
          <w:noProof/>
          <w:lang w:eastAsia="en-US"/>
        </w:rPr>
        <w:tab/>
      </w:r>
      <w:r>
        <w:rPr>
          <w:noProof/>
        </w:rPr>
        <w:t>Testscope Gegevensmagazijn</w:t>
      </w:r>
      <w:r>
        <w:rPr>
          <w:noProof/>
        </w:rPr>
        <w:tab/>
      </w:r>
      <w:r>
        <w:rPr>
          <w:noProof/>
        </w:rPr>
        <w:fldChar w:fldCharType="begin"/>
      </w:r>
      <w:r>
        <w:rPr>
          <w:noProof/>
        </w:rPr>
        <w:instrText xml:space="preserve"> PAGEREF _Toc404602589 \h </w:instrText>
      </w:r>
      <w:r>
        <w:rPr>
          <w:noProof/>
        </w:rPr>
      </w:r>
      <w:r>
        <w:rPr>
          <w:noProof/>
        </w:rPr>
        <w:fldChar w:fldCharType="separate"/>
      </w:r>
      <w:r w:rsidR="00675465">
        <w:rPr>
          <w:noProof/>
        </w:rPr>
        <w:t>8</w:t>
      </w:r>
      <w:r>
        <w:rPr>
          <w:noProof/>
        </w:rPr>
        <w:fldChar w:fldCharType="end"/>
      </w:r>
    </w:p>
    <w:p w14:paraId="62BA1518" w14:textId="77777777" w:rsidR="00024A90" w:rsidRPr="00024A90" w:rsidRDefault="00024A90">
      <w:pPr>
        <w:pStyle w:val="Inhopg1"/>
        <w:rPr>
          <w:rFonts w:asciiTheme="minorHAnsi" w:eastAsiaTheme="minorEastAsia" w:hAnsiTheme="minorHAnsi" w:cstheme="minorBidi"/>
          <w:b w:val="0"/>
          <w:noProof/>
          <w:sz w:val="22"/>
          <w:szCs w:val="22"/>
          <w:lang w:eastAsia="en-US"/>
        </w:rPr>
      </w:pPr>
      <w:r>
        <w:rPr>
          <w:noProof/>
        </w:rPr>
        <w:t>3</w:t>
      </w:r>
      <w:r w:rsidRPr="00024A90">
        <w:rPr>
          <w:rFonts w:asciiTheme="minorHAnsi" w:eastAsiaTheme="minorEastAsia" w:hAnsiTheme="minorHAnsi" w:cstheme="minorBidi"/>
          <w:b w:val="0"/>
          <w:noProof/>
          <w:sz w:val="22"/>
          <w:szCs w:val="22"/>
          <w:lang w:eastAsia="en-US"/>
        </w:rPr>
        <w:tab/>
      </w:r>
      <w:r>
        <w:rPr>
          <w:noProof/>
        </w:rPr>
        <w:t>Gebruik van spreadsheet</w:t>
      </w:r>
      <w:r>
        <w:rPr>
          <w:noProof/>
        </w:rPr>
        <w:tab/>
      </w:r>
      <w:r>
        <w:rPr>
          <w:noProof/>
        </w:rPr>
        <w:fldChar w:fldCharType="begin"/>
      </w:r>
      <w:r>
        <w:rPr>
          <w:noProof/>
        </w:rPr>
        <w:instrText xml:space="preserve"> PAGEREF _Toc404602590 \h </w:instrText>
      </w:r>
      <w:r>
        <w:rPr>
          <w:noProof/>
        </w:rPr>
      </w:r>
      <w:r>
        <w:rPr>
          <w:noProof/>
        </w:rPr>
        <w:fldChar w:fldCharType="separate"/>
      </w:r>
      <w:r w:rsidR="00675465">
        <w:rPr>
          <w:noProof/>
        </w:rPr>
        <w:t>9</w:t>
      </w:r>
      <w:r>
        <w:rPr>
          <w:noProof/>
        </w:rPr>
        <w:fldChar w:fldCharType="end"/>
      </w:r>
    </w:p>
    <w:p w14:paraId="17C8191B" w14:textId="77777777" w:rsidR="00024A90" w:rsidRPr="00024A90" w:rsidRDefault="00024A90">
      <w:pPr>
        <w:pStyle w:val="Inhopg1"/>
        <w:rPr>
          <w:rFonts w:asciiTheme="minorHAnsi" w:eastAsiaTheme="minorEastAsia" w:hAnsiTheme="minorHAnsi" w:cstheme="minorBidi"/>
          <w:b w:val="0"/>
          <w:noProof/>
          <w:sz w:val="22"/>
          <w:szCs w:val="22"/>
          <w:lang w:eastAsia="en-US"/>
        </w:rPr>
      </w:pPr>
      <w:r>
        <w:rPr>
          <w:noProof/>
        </w:rPr>
        <w:t>4</w:t>
      </w:r>
      <w:r w:rsidRPr="00024A90">
        <w:rPr>
          <w:rFonts w:asciiTheme="minorHAnsi" w:eastAsiaTheme="minorEastAsia" w:hAnsiTheme="minorHAnsi" w:cstheme="minorBidi"/>
          <w:b w:val="0"/>
          <w:noProof/>
          <w:sz w:val="22"/>
          <w:szCs w:val="22"/>
          <w:lang w:eastAsia="en-US"/>
        </w:rPr>
        <w:tab/>
      </w:r>
      <w:r>
        <w:rPr>
          <w:noProof/>
        </w:rPr>
        <w:t>Afspraken en publicatie resultaten</w:t>
      </w:r>
      <w:r>
        <w:rPr>
          <w:noProof/>
        </w:rPr>
        <w:tab/>
      </w:r>
      <w:r>
        <w:rPr>
          <w:noProof/>
        </w:rPr>
        <w:fldChar w:fldCharType="begin"/>
      </w:r>
      <w:r>
        <w:rPr>
          <w:noProof/>
        </w:rPr>
        <w:instrText xml:space="preserve"> PAGEREF _Toc404602591 \h </w:instrText>
      </w:r>
      <w:r>
        <w:rPr>
          <w:noProof/>
        </w:rPr>
      </w:r>
      <w:r>
        <w:rPr>
          <w:noProof/>
        </w:rPr>
        <w:fldChar w:fldCharType="separate"/>
      </w:r>
      <w:r w:rsidR="00675465">
        <w:rPr>
          <w:noProof/>
        </w:rPr>
        <w:t>10</w:t>
      </w:r>
      <w:r>
        <w:rPr>
          <w:noProof/>
        </w:rPr>
        <w:fldChar w:fldCharType="end"/>
      </w:r>
    </w:p>
    <w:p w14:paraId="7277DD0C" w14:textId="77777777" w:rsidR="00024A90" w:rsidRPr="00024A90" w:rsidRDefault="00024A90">
      <w:pPr>
        <w:pStyle w:val="Inhopg2"/>
        <w:rPr>
          <w:noProof/>
          <w:lang w:eastAsia="en-US"/>
        </w:rPr>
      </w:pPr>
      <w:r w:rsidRPr="00024A90">
        <w:rPr>
          <w:noProof/>
        </w:rPr>
        <w:t>4.1</w:t>
      </w:r>
      <w:r w:rsidRPr="00024A90">
        <w:rPr>
          <w:noProof/>
          <w:lang w:eastAsia="en-US"/>
        </w:rPr>
        <w:tab/>
      </w:r>
      <w:r w:rsidRPr="00024A90">
        <w:rPr>
          <w:noProof/>
        </w:rPr>
        <w:t>KING/NUP covenant en Wabo-BAG services 1.0 addendum</w:t>
      </w:r>
      <w:r>
        <w:rPr>
          <w:noProof/>
        </w:rPr>
        <w:tab/>
      </w:r>
      <w:r>
        <w:rPr>
          <w:noProof/>
        </w:rPr>
        <w:fldChar w:fldCharType="begin"/>
      </w:r>
      <w:r>
        <w:rPr>
          <w:noProof/>
        </w:rPr>
        <w:instrText xml:space="preserve"> PAGEREF _Toc404602592 \h </w:instrText>
      </w:r>
      <w:r>
        <w:rPr>
          <w:noProof/>
        </w:rPr>
      </w:r>
      <w:r>
        <w:rPr>
          <w:noProof/>
        </w:rPr>
        <w:fldChar w:fldCharType="separate"/>
      </w:r>
      <w:r w:rsidR="00675465">
        <w:rPr>
          <w:noProof/>
        </w:rPr>
        <w:t>10</w:t>
      </w:r>
      <w:r>
        <w:rPr>
          <w:noProof/>
        </w:rPr>
        <w:fldChar w:fldCharType="end"/>
      </w:r>
    </w:p>
    <w:p w14:paraId="7B68170F" w14:textId="77777777" w:rsidR="00024A90" w:rsidRDefault="00024A90">
      <w:pPr>
        <w:pStyle w:val="Inhopg2"/>
        <w:rPr>
          <w:noProof/>
          <w:lang w:val="en-US" w:eastAsia="en-US"/>
        </w:rPr>
      </w:pPr>
      <w:r>
        <w:rPr>
          <w:noProof/>
        </w:rPr>
        <w:t>4.2</w:t>
      </w:r>
      <w:r>
        <w:rPr>
          <w:noProof/>
          <w:lang w:val="en-US" w:eastAsia="en-US"/>
        </w:rPr>
        <w:tab/>
      </w:r>
      <w:r>
        <w:rPr>
          <w:noProof/>
        </w:rPr>
        <w:t>Publicatie in GEMMA Softwarecatalogus</w:t>
      </w:r>
      <w:r>
        <w:rPr>
          <w:noProof/>
        </w:rPr>
        <w:tab/>
      </w:r>
      <w:r>
        <w:rPr>
          <w:noProof/>
        </w:rPr>
        <w:fldChar w:fldCharType="begin"/>
      </w:r>
      <w:r>
        <w:rPr>
          <w:noProof/>
        </w:rPr>
        <w:instrText xml:space="preserve"> PAGEREF _Toc404602593 \h </w:instrText>
      </w:r>
      <w:r>
        <w:rPr>
          <w:noProof/>
        </w:rPr>
      </w:r>
      <w:r>
        <w:rPr>
          <w:noProof/>
        </w:rPr>
        <w:fldChar w:fldCharType="separate"/>
      </w:r>
      <w:r w:rsidR="00675465">
        <w:rPr>
          <w:noProof/>
        </w:rPr>
        <w:t>10</w:t>
      </w:r>
      <w:r>
        <w:rPr>
          <w:noProof/>
        </w:rPr>
        <w:fldChar w:fldCharType="end"/>
      </w:r>
    </w:p>
    <w:p w14:paraId="63498479" w14:textId="77777777" w:rsidR="00024A90" w:rsidRDefault="00024A90">
      <w:pPr>
        <w:pStyle w:val="Inhopg1"/>
        <w:rPr>
          <w:rFonts w:asciiTheme="minorHAnsi" w:eastAsiaTheme="minorEastAsia" w:hAnsiTheme="minorHAnsi" w:cstheme="minorBidi"/>
          <w:b w:val="0"/>
          <w:noProof/>
          <w:sz w:val="22"/>
          <w:szCs w:val="22"/>
          <w:lang w:val="en-US" w:eastAsia="en-US"/>
        </w:rPr>
      </w:pPr>
      <w:r>
        <w:rPr>
          <w:noProof/>
        </w:rPr>
        <w:t>Bijlage A: Spreadsheet testscenario’s</w:t>
      </w:r>
      <w:r>
        <w:rPr>
          <w:noProof/>
        </w:rPr>
        <w:tab/>
      </w:r>
      <w:r>
        <w:rPr>
          <w:noProof/>
        </w:rPr>
        <w:fldChar w:fldCharType="begin"/>
      </w:r>
      <w:r>
        <w:rPr>
          <w:noProof/>
        </w:rPr>
        <w:instrText xml:space="preserve"> PAGEREF _Toc404602594 \h </w:instrText>
      </w:r>
      <w:r>
        <w:rPr>
          <w:noProof/>
        </w:rPr>
      </w:r>
      <w:r>
        <w:rPr>
          <w:noProof/>
        </w:rPr>
        <w:fldChar w:fldCharType="separate"/>
      </w:r>
      <w:r w:rsidR="00675465">
        <w:rPr>
          <w:noProof/>
        </w:rPr>
        <w:t>11</w:t>
      </w:r>
      <w:r>
        <w:rPr>
          <w:noProof/>
        </w:rPr>
        <w:fldChar w:fldCharType="end"/>
      </w:r>
    </w:p>
    <w:p w14:paraId="13815202" w14:textId="77777777" w:rsidR="00D67E75" w:rsidRPr="00A07A4F" w:rsidRDefault="00D67E75" w:rsidP="00D67E75">
      <w:pPr>
        <w:pStyle w:val="Inhopg1"/>
        <w:rPr>
          <w:rFonts w:asciiTheme="minorHAnsi" w:eastAsiaTheme="minorEastAsia" w:hAnsiTheme="minorHAnsi" w:cstheme="minorBidi"/>
          <w:sz w:val="22"/>
          <w:szCs w:val="22"/>
        </w:rPr>
      </w:pPr>
      <w:r w:rsidRPr="00A07A4F">
        <w:rPr>
          <w:b w:val="0"/>
        </w:rPr>
        <w:fldChar w:fldCharType="end"/>
      </w:r>
      <w:r w:rsidRPr="00A07A4F">
        <w:fldChar w:fldCharType="begin"/>
      </w:r>
      <w:r w:rsidRPr="00A07A4F">
        <w:instrText xml:space="preserve"> TOC \t "K-Kop hoofdstuk;1;K- kop paragraaf;2" </w:instrText>
      </w:r>
      <w:r w:rsidRPr="00A07A4F">
        <w:fldChar w:fldCharType="separate"/>
      </w:r>
    </w:p>
    <w:p w14:paraId="6333CF72" w14:textId="77777777" w:rsidR="00D67E75" w:rsidRPr="00A07A4F" w:rsidRDefault="00D67E75" w:rsidP="00D67E75">
      <w:pPr>
        <w:rPr>
          <w:rFonts w:eastAsiaTheme="minorEastAsia"/>
        </w:rPr>
      </w:pPr>
      <w:r w:rsidRPr="00A07A4F">
        <w:fldChar w:fldCharType="end"/>
      </w:r>
      <w:r w:rsidRPr="00A07A4F">
        <w:t xml:space="preserve"> </w:t>
      </w:r>
    </w:p>
    <w:p w14:paraId="55AA3582" w14:textId="77777777" w:rsidR="00D67E75" w:rsidRPr="00A07A4F" w:rsidRDefault="00D67E75" w:rsidP="00D67E75">
      <w:pPr>
        <w:contextualSpacing w:val="0"/>
        <w:rPr>
          <w:rFonts w:eastAsia="Calibri"/>
          <w:b/>
          <w:bCs/>
          <w:color w:val="003359"/>
          <w:sz w:val="32"/>
          <w:szCs w:val="22"/>
          <w:lang w:eastAsia="en-US"/>
        </w:rPr>
      </w:pPr>
      <w:bookmarkStart w:id="1" w:name="_Toc371080790"/>
      <w:bookmarkStart w:id="2" w:name="_Toc321292842"/>
      <w:bookmarkStart w:id="3" w:name="Text2"/>
      <w:r w:rsidRPr="00A07A4F">
        <w:br w:type="page"/>
      </w:r>
      <w:bookmarkStart w:id="4" w:name="_GoBack"/>
      <w:bookmarkEnd w:id="4"/>
    </w:p>
    <w:p w14:paraId="7DD3A80C" w14:textId="77777777" w:rsidR="00D67E75" w:rsidRPr="00A07A4F" w:rsidRDefault="00D67E75" w:rsidP="00D67E75">
      <w:pPr>
        <w:pStyle w:val="Tussenkop"/>
        <w:rPr>
          <w:rFonts w:cs="Times New Roman"/>
          <w:bCs/>
          <w:color w:val="003359"/>
          <w:kern w:val="0"/>
          <w:szCs w:val="24"/>
        </w:rPr>
      </w:pPr>
      <w:r w:rsidRPr="00A07A4F">
        <w:rPr>
          <w:rFonts w:cs="Times New Roman"/>
          <w:bCs/>
          <w:color w:val="003359"/>
          <w:kern w:val="0"/>
          <w:szCs w:val="24"/>
        </w:rPr>
        <w:lastRenderedPageBreak/>
        <w:t>Revisies</w:t>
      </w:r>
    </w:p>
    <w:tbl>
      <w:tblPr>
        <w:tblW w:w="9130"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4A0" w:firstRow="1" w:lastRow="0" w:firstColumn="1" w:lastColumn="0" w:noHBand="0" w:noVBand="1"/>
      </w:tblPr>
      <w:tblGrid>
        <w:gridCol w:w="993"/>
        <w:gridCol w:w="1559"/>
        <w:gridCol w:w="1843"/>
        <w:gridCol w:w="1559"/>
        <w:gridCol w:w="3176"/>
      </w:tblGrid>
      <w:tr w:rsidR="00D67E75" w:rsidRPr="00A07A4F" w14:paraId="52F553B6" w14:textId="77777777" w:rsidTr="00C33D9D">
        <w:trPr>
          <w:cantSplit/>
          <w:tblHeader/>
        </w:trPr>
        <w:tc>
          <w:tcPr>
            <w:tcW w:w="993" w:type="dxa"/>
            <w:tcBorders>
              <w:top w:val="single" w:sz="6" w:space="0" w:color="000000"/>
              <w:left w:val="single" w:sz="6" w:space="0" w:color="000000"/>
              <w:bottom w:val="single" w:sz="6" w:space="0" w:color="000000"/>
              <w:right w:val="single" w:sz="6" w:space="0" w:color="000000"/>
            </w:tcBorders>
            <w:shd w:val="clear" w:color="auto" w:fill="003359"/>
            <w:hideMark/>
          </w:tcPr>
          <w:p w14:paraId="3BE2BCCF"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Versie-</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14:paraId="04723322"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 xml:space="preserve">Datum </w:t>
            </w:r>
          </w:p>
        </w:tc>
        <w:tc>
          <w:tcPr>
            <w:tcW w:w="1843" w:type="dxa"/>
            <w:tcBorders>
              <w:top w:val="single" w:sz="6" w:space="0" w:color="000000"/>
              <w:left w:val="single" w:sz="6" w:space="0" w:color="000000"/>
              <w:bottom w:val="single" w:sz="6" w:space="0" w:color="000000"/>
              <w:right w:val="single" w:sz="6" w:space="0" w:color="000000"/>
            </w:tcBorders>
            <w:shd w:val="clear" w:color="auto" w:fill="003359"/>
            <w:hideMark/>
          </w:tcPr>
          <w:p w14:paraId="2C206257"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Auteurs</w:t>
            </w:r>
          </w:p>
        </w:tc>
        <w:tc>
          <w:tcPr>
            <w:tcW w:w="1559" w:type="dxa"/>
            <w:tcBorders>
              <w:top w:val="single" w:sz="6" w:space="0" w:color="000000"/>
              <w:left w:val="single" w:sz="6" w:space="0" w:color="000000"/>
              <w:bottom w:val="single" w:sz="6" w:space="0" w:color="000000"/>
              <w:right w:val="single" w:sz="6" w:space="0" w:color="000000"/>
            </w:tcBorders>
            <w:shd w:val="clear" w:color="auto" w:fill="003359"/>
            <w:hideMark/>
          </w:tcPr>
          <w:p w14:paraId="716965EA"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Status</w:t>
            </w:r>
          </w:p>
        </w:tc>
        <w:tc>
          <w:tcPr>
            <w:tcW w:w="3176" w:type="dxa"/>
            <w:tcBorders>
              <w:top w:val="single" w:sz="6" w:space="0" w:color="000000"/>
              <w:left w:val="single" w:sz="6" w:space="0" w:color="000000"/>
              <w:bottom w:val="single" w:sz="6" w:space="0" w:color="000000"/>
              <w:right w:val="single" w:sz="6" w:space="0" w:color="000000"/>
            </w:tcBorders>
            <w:shd w:val="clear" w:color="auto" w:fill="003359"/>
            <w:hideMark/>
          </w:tcPr>
          <w:p w14:paraId="7377B8B1" w14:textId="77777777" w:rsidR="00D67E75" w:rsidRPr="00A07A4F" w:rsidRDefault="00D67E75" w:rsidP="00C33D9D">
            <w:pPr>
              <w:spacing w:after="200" w:line="276" w:lineRule="auto"/>
              <w:rPr>
                <w:rFonts w:asciiTheme="minorHAnsi" w:hAnsiTheme="minorHAnsi" w:cstheme="minorHAnsi"/>
                <w:b/>
                <w:kern w:val="32"/>
                <w:sz w:val="24"/>
                <w:szCs w:val="24"/>
                <w:lang w:eastAsia="en-US"/>
              </w:rPr>
            </w:pPr>
            <w:r w:rsidRPr="00A07A4F">
              <w:rPr>
                <w:b/>
              </w:rPr>
              <w:t>Reden en aard wijziging</w:t>
            </w:r>
          </w:p>
        </w:tc>
      </w:tr>
      <w:tr w:rsidR="00D67E75" w:rsidRPr="00A07A4F" w14:paraId="14513F83" w14:textId="77777777" w:rsidTr="00C33D9D">
        <w:trPr>
          <w:cantSplit/>
        </w:trPr>
        <w:tc>
          <w:tcPr>
            <w:tcW w:w="993" w:type="dxa"/>
            <w:tcBorders>
              <w:top w:val="single" w:sz="6" w:space="0" w:color="808080"/>
              <w:left w:val="single" w:sz="6" w:space="0" w:color="808080"/>
              <w:bottom w:val="single" w:sz="6" w:space="0" w:color="808080"/>
              <w:right w:val="single" w:sz="6" w:space="0" w:color="808080"/>
            </w:tcBorders>
          </w:tcPr>
          <w:p w14:paraId="28995F3C" w14:textId="77777777" w:rsidR="00D67E75" w:rsidRPr="00F654B0" w:rsidRDefault="00D67E75" w:rsidP="00C33D9D">
            <w:pPr>
              <w:spacing w:after="200" w:line="276" w:lineRule="auto"/>
              <w:rPr>
                <w:szCs w:val="20"/>
              </w:rPr>
            </w:pPr>
            <w:r>
              <w:rPr>
                <w:szCs w:val="20"/>
              </w:rPr>
              <w:t>0.1</w:t>
            </w:r>
          </w:p>
        </w:tc>
        <w:tc>
          <w:tcPr>
            <w:tcW w:w="1559" w:type="dxa"/>
            <w:tcBorders>
              <w:top w:val="single" w:sz="6" w:space="0" w:color="808080"/>
              <w:left w:val="single" w:sz="6" w:space="0" w:color="808080"/>
              <w:bottom w:val="single" w:sz="6" w:space="0" w:color="808080"/>
              <w:right w:val="single" w:sz="6" w:space="0" w:color="808080"/>
            </w:tcBorders>
          </w:tcPr>
          <w:p w14:paraId="1EE74CC7" w14:textId="77777777" w:rsidR="00D67E75" w:rsidRPr="00F654B0" w:rsidRDefault="00D67E75" w:rsidP="00C33D9D">
            <w:pPr>
              <w:spacing w:after="200" w:line="276" w:lineRule="auto"/>
              <w:rPr>
                <w:szCs w:val="20"/>
              </w:rPr>
            </w:pPr>
            <w:r>
              <w:rPr>
                <w:szCs w:val="20"/>
              </w:rPr>
              <w:t>27-08-2014</w:t>
            </w:r>
          </w:p>
        </w:tc>
        <w:tc>
          <w:tcPr>
            <w:tcW w:w="1843" w:type="dxa"/>
            <w:tcBorders>
              <w:top w:val="single" w:sz="6" w:space="0" w:color="808080"/>
              <w:left w:val="single" w:sz="6" w:space="0" w:color="808080"/>
              <w:bottom w:val="single" w:sz="6" w:space="0" w:color="808080"/>
              <w:right w:val="single" w:sz="6" w:space="0" w:color="808080"/>
            </w:tcBorders>
          </w:tcPr>
          <w:p w14:paraId="2A7928D0" w14:textId="77777777" w:rsidR="00D67E75" w:rsidRPr="00F654B0" w:rsidRDefault="00D67E75" w:rsidP="00C33D9D">
            <w:pPr>
              <w:spacing w:after="200" w:line="276" w:lineRule="auto"/>
              <w:rPr>
                <w:szCs w:val="20"/>
              </w:rPr>
            </w:pPr>
            <w:r w:rsidRPr="00B13C8B">
              <w:rPr>
                <w:szCs w:val="20"/>
              </w:rPr>
              <w:t>Jurgen v</w:t>
            </w:r>
            <w:r>
              <w:rPr>
                <w:szCs w:val="20"/>
              </w:rPr>
              <w:t>.</w:t>
            </w:r>
            <w:r w:rsidRPr="00B13C8B">
              <w:rPr>
                <w:szCs w:val="20"/>
              </w:rPr>
              <w:t>d. Berg</w:t>
            </w:r>
          </w:p>
        </w:tc>
        <w:tc>
          <w:tcPr>
            <w:tcW w:w="1559" w:type="dxa"/>
            <w:tcBorders>
              <w:top w:val="single" w:sz="6" w:space="0" w:color="808080"/>
              <w:left w:val="single" w:sz="6" w:space="0" w:color="808080"/>
              <w:bottom w:val="single" w:sz="6" w:space="0" w:color="808080"/>
              <w:right w:val="single" w:sz="6" w:space="0" w:color="808080"/>
            </w:tcBorders>
          </w:tcPr>
          <w:p w14:paraId="051F8816" w14:textId="5424AA11" w:rsidR="00D67E75" w:rsidRPr="00F654B0" w:rsidRDefault="00D67E75" w:rsidP="004E2A8F">
            <w:pPr>
              <w:spacing w:after="200" w:line="276" w:lineRule="auto"/>
              <w:rPr>
                <w:szCs w:val="20"/>
              </w:rPr>
            </w:pPr>
            <w:r>
              <w:rPr>
                <w:szCs w:val="20"/>
              </w:rPr>
              <w:t>Concept</w:t>
            </w:r>
            <w:r w:rsidR="004E2A8F">
              <w:rPr>
                <w:szCs w:val="20"/>
              </w:rPr>
              <w:t xml:space="preserve"> </w:t>
            </w:r>
          </w:p>
        </w:tc>
        <w:tc>
          <w:tcPr>
            <w:tcW w:w="3176" w:type="dxa"/>
            <w:tcBorders>
              <w:top w:val="single" w:sz="6" w:space="0" w:color="808080"/>
              <w:left w:val="single" w:sz="6" w:space="0" w:color="808080"/>
              <w:bottom w:val="single" w:sz="6" w:space="0" w:color="808080"/>
              <w:right w:val="single" w:sz="6" w:space="0" w:color="808080"/>
            </w:tcBorders>
          </w:tcPr>
          <w:p w14:paraId="25B46346" w14:textId="4B446CB1" w:rsidR="00D67E75" w:rsidRPr="004E2A8F" w:rsidRDefault="004E2A8F" w:rsidP="00C33D9D">
            <w:pPr>
              <w:spacing w:after="200" w:line="276" w:lineRule="auto"/>
              <w:rPr>
                <w:rFonts w:asciiTheme="minorHAnsi" w:hAnsiTheme="minorHAnsi" w:cstheme="minorHAnsi"/>
                <w:kern w:val="32"/>
                <w:lang w:eastAsia="en-US"/>
              </w:rPr>
            </w:pPr>
            <w:r w:rsidRPr="004E2A8F">
              <w:rPr>
                <w:rFonts w:asciiTheme="minorHAnsi" w:hAnsiTheme="minorHAnsi" w:cstheme="minorHAnsi"/>
                <w:kern w:val="32"/>
                <w:lang w:eastAsia="en-US"/>
              </w:rPr>
              <w:t xml:space="preserve">Initiële </w:t>
            </w:r>
            <w:r w:rsidR="00D67E75" w:rsidRPr="004E2A8F">
              <w:rPr>
                <w:rFonts w:asciiTheme="minorHAnsi" w:hAnsiTheme="minorHAnsi" w:cstheme="minorHAnsi"/>
                <w:kern w:val="32"/>
                <w:lang w:eastAsia="en-US"/>
              </w:rPr>
              <w:t xml:space="preserve">beschrijving </w:t>
            </w:r>
            <w:proofErr w:type="spellStart"/>
            <w:r w:rsidR="00D67E75" w:rsidRPr="004E2A8F">
              <w:rPr>
                <w:rFonts w:asciiTheme="minorHAnsi" w:hAnsiTheme="minorHAnsi" w:cstheme="minorHAnsi"/>
                <w:kern w:val="32"/>
                <w:lang w:eastAsia="en-US"/>
              </w:rPr>
              <w:t>Testset</w:t>
            </w:r>
            <w:proofErr w:type="spellEnd"/>
            <w:r w:rsidR="00D67E75" w:rsidRPr="004E2A8F">
              <w:rPr>
                <w:rFonts w:asciiTheme="minorHAnsi" w:hAnsiTheme="minorHAnsi" w:cstheme="minorHAnsi"/>
                <w:kern w:val="32"/>
                <w:lang w:eastAsia="en-US"/>
              </w:rPr>
              <w:t xml:space="preserve"> </w:t>
            </w:r>
            <w:proofErr w:type="spellStart"/>
            <w:r w:rsidRPr="004E2A8F">
              <w:rPr>
                <w:rFonts w:asciiTheme="minorHAnsi" w:hAnsiTheme="minorHAnsi" w:cstheme="minorHAnsi"/>
                <w:kern w:val="32"/>
                <w:lang w:eastAsia="en-US"/>
              </w:rPr>
              <w:t>Wabo</w:t>
            </w:r>
            <w:proofErr w:type="spellEnd"/>
            <w:r w:rsidRPr="004E2A8F">
              <w:rPr>
                <w:rFonts w:asciiTheme="minorHAnsi" w:hAnsiTheme="minorHAnsi" w:cstheme="minorHAnsi"/>
                <w:kern w:val="32"/>
                <w:lang w:eastAsia="en-US"/>
              </w:rPr>
              <w:t xml:space="preserve">-BAG </w:t>
            </w:r>
            <w:proofErr w:type="spellStart"/>
            <w:r w:rsidRPr="004E2A8F">
              <w:rPr>
                <w:rFonts w:asciiTheme="minorHAnsi" w:hAnsiTheme="minorHAnsi" w:cstheme="minorHAnsi"/>
                <w:kern w:val="32"/>
                <w:lang w:eastAsia="en-US"/>
              </w:rPr>
              <w:t>tbv</w:t>
            </w:r>
            <w:proofErr w:type="spellEnd"/>
            <w:r w:rsidRPr="004E2A8F">
              <w:rPr>
                <w:rFonts w:asciiTheme="minorHAnsi" w:hAnsiTheme="minorHAnsi" w:cstheme="minorHAnsi"/>
                <w:kern w:val="32"/>
                <w:lang w:eastAsia="en-US"/>
              </w:rPr>
              <w:t xml:space="preserve"> werkgroep bijeenkomst</w:t>
            </w:r>
          </w:p>
        </w:tc>
      </w:tr>
      <w:tr w:rsidR="00D67E75" w:rsidRPr="00A07A4F" w14:paraId="478D9D4A" w14:textId="77777777" w:rsidTr="00C33D9D">
        <w:trPr>
          <w:cantSplit/>
        </w:trPr>
        <w:tc>
          <w:tcPr>
            <w:tcW w:w="993" w:type="dxa"/>
            <w:tcBorders>
              <w:top w:val="single" w:sz="6" w:space="0" w:color="808080"/>
              <w:left w:val="single" w:sz="6" w:space="0" w:color="808080"/>
              <w:bottom w:val="single" w:sz="6" w:space="0" w:color="808080"/>
              <w:right w:val="single" w:sz="6" w:space="0" w:color="808080"/>
            </w:tcBorders>
          </w:tcPr>
          <w:p w14:paraId="64BFA5FE" w14:textId="38A17975" w:rsidR="00D67E75" w:rsidRPr="00A07A4F" w:rsidRDefault="004E2A8F" w:rsidP="00C33D9D">
            <w:pPr>
              <w:spacing w:after="200" w:line="276" w:lineRule="auto"/>
              <w:rPr>
                <w:szCs w:val="20"/>
              </w:rPr>
            </w:pPr>
            <w:r>
              <w:rPr>
                <w:szCs w:val="20"/>
              </w:rPr>
              <w:t>1.0</w:t>
            </w:r>
          </w:p>
        </w:tc>
        <w:tc>
          <w:tcPr>
            <w:tcW w:w="1559" w:type="dxa"/>
            <w:tcBorders>
              <w:top w:val="single" w:sz="6" w:space="0" w:color="808080"/>
              <w:left w:val="single" w:sz="6" w:space="0" w:color="808080"/>
              <w:bottom w:val="single" w:sz="6" w:space="0" w:color="808080"/>
              <w:right w:val="single" w:sz="6" w:space="0" w:color="808080"/>
            </w:tcBorders>
          </w:tcPr>
          <w:p w14:paraId="2750000E" w14:textId="77777777" w:rsidR="00D67E75" w:rsidRPr="00A07A4F" w:rsidRDefault="00D67E75" w:rsidP="00C33D9D">
            <w:pPr>
              <w:spacing w:after="200" w:line="276" w:lineRule="auto"/>
              <w:rPr>
                <w:szCs w:val="20"/>
              </w:rPr>
            </w:pPr>
            <w:r>
              <w:rPr>
                <w:szCs w:val="20"/>
              </w:rPr>
              <w:t>08-09-2014</w:t>
            </w:r>
          </w:p>
        </w:tc>
        <w:tc>
          <w:tcPr>
            <w:tcW w:w="1843" w:type="dxa"/>
            <w:tcBorders>
              <w:top w:val="single" w:sz="6" w:space="0" w:color="808080"/>
              <w:left w:val="single" w:sz="6" w:space="0" w:color="808080"/>
              <w:bottom w:val="single" w:sz="6" w:space="0" w:color="808080"/>
              <w:right w:val="single" w:sz="6" w:space="0" w:color="808080"/>
            </w:tcBorders>
          </w:tcPr>
          <w:p w14:paraId="431ED973" w14:textId="49F92012" w:rsidR="00D67E75" w:rsidRPr="00A07A4F" w:rsidRDefault="00D67E75" w:rsidP="00C33D9D">
            <w:pPr>
              <w:spacing w:after="200" w:line="276" w:lineRule="auto"/>
              <w:rPr>
                <w:szCs w:val="20"/>
              </w:rPr>
            </w:pPr>
            <w:r w:rsidRPr="00B13C8B">
              <w:rPr>
                <w:szCs w:val="20"/>
              </w:rPr>
              <w:t>Jurgen v</w:t>
            </w:r>
            <w:r>
              <w:rPr>
                <w:szCs w:val="20"/>
              </w:rPr>
              <w:t>.</w:t>
            </w:r>
            <w:r w:rsidRPr="00B13C8B">
              <w:rPr>
                <w:szCs w:val="20"/>
              </w:rPr>
              <w:t>d. Ber</w:t>
            </w:r>
            <w:r w:rsidR="004E2A8F">
              <w:rPr>
                <w:szCs w:val="20"/>
              </w:rPr>
              <w:t>g</w:t>
            </w:r>
          </w:p>
        </w:tc>
        <w:tc>
          <w:tcPr>
            <w:tcW w:w="1559" w:type="dxa"/>
            <w:tcBorders>
              <w:top w:val="single" w:sz="6" w:space="0" w:color="808080"/>
              <w:left w:val="single" w:sz="6" w:space="0" w:color="808080"/>
              <w:bottom w:val="single" w:sz="6" w:space="0" w:color="808080"/>
              <w:right w:val="single" w:sz="6" w:space="0" w:color="808080"/>
            </w:tcBorders>
          </w:tcPr>
          <w:p w14:paraId="1188EBBE" w14:textId="39E425D9" w:rsidR="00D67E75" w:rsidRPr="00A07A4F" w:rsidRDefault="004E2A8F" w:rsidP="00C33D9D">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14:paraId="4CC89F21" w14:textId="1DB19913" w:rsidR="004C20A6" w:rsidRPr="004E2A8F" w:rsidRDefault="004E2A8F" w:rsidP="00C33D9D">
            <w:pPr>
              <w:spacing w:after="200" w:line="276" w:lineRule="auto"/>
              <w:rPr>
                <w:rFonts w:asciiTheme="minorHAnsi" w:hAnsiTheme="minorHAnsi" w:cstheme="minorHAnsi"/>
                <w:kern w:val="32"/>
                <w:lang w:eastAsia="en-US"/>
              </w:rPr>
            </w:pPr>
            <w:r w:rsidRPr="004E2A8F">
              <w:rPr>
                <w:rFonts w:asciiTheme="minorHAnsi" w:hAnsiTheme="minorHAnsi" w:cstheme="minorHAnsi"/>
                <w:kern w:val="32"/>
                <w:lang w:eastAsia="en-US"/>
              </w:rPr>
              <w:t>Aanpassingen gemaakt naar aanleiding van feedback.</w:t>
            </w:r>
          </w:p>
        </w:tc>
      </w:tr>
      <w:tr w:rsidR="004E2A8F" w:rsidRPr="00A07A4F" w14:paraId="1B7B18C3" w14:textId="77777777" w:rsidTr="00C33D9D">
        <w:trPr>
          <w:cantSplit/>
        </w:trPr>
        <w:tc>
          <w:tcPr>
            <w:tcW w:w="993" w:type="dxa"/>
            <w:tcBorders>
              <w:top w:val="single" w:sz="6" w:space="0" w:color="808080"/>
              <w:left w:val="single" w:sz="6" w:space="0" w:color="808080"/>
              <w:bottom w:val="single" w:sz="6" w:space="0" w:color="808080"/>
              <w:right w:val="single" w:sz="6" w:space="0" w:color="808080"/>
            </w:tcBorders>
          </w:tcPr>
          <w:p w14:paraId="1ED7F3BB" w14:textId="0F9B5A1E" w:rsidR="004E2A8F" w:rsidRPr="00A07A4F" w:rsidRDefault="004E2A8F" w:rsidP="00C33D9D">
            <w:pPr>
              <w:spacing w:after="200" w:line="276" w:lineRule="auto"/>
              <w:rPr>
                <w:szCs w:val="20"/>
              </w:rPr>
            </w:pPr>
            <w:r>
              <w:rPr>
                <w:szCs w:val="20"/>
              </w:rPr>
              <w:t>1.1</w:t>
            </w:r>
          </w:p>
        </w:tc>
        <w:tc>
          <w:tcPr>
            <w:tcW w:w="1559" w:type="dxa"/>
            <w:tcBorders>
              <w:top w:val="single" w:sz="6" w:space="0" w:color="808080"/>
              <w:left w:val="single" w:sz="6" w:space="0" w:color="808080"/>
              <w:bottom w:val="single" w:sz="6" w:space="0" w:color="808080"/>
              <w:right w:val="single" w:sz="6" w:space="0" w:color="808080"/>
            </w:tcBorders>
          </w:tcPr>
          <w:p w14:paraId="5DAE0A39" w14:textId="55DCF5C2" w:rsidR="004E2A8F" w:rsidRPr="00A07A4F" w:rsidRDefault="004E2A8F" w:rsidP="00C33D9D">
            <w:pPr>
              <w:spacing w:after="200" w:line="276" w:lineRule="auto"/>
              <w:rPr>
                <w:szCs w:val="20"/>
              </w:rPr>
            </w:pPr>
            <w:r>
              <w:rPr>
                <w:szCs w:val="20"/>
              </w:rPr>
              <w:t>25-11-2014</w:t>
            </w:r>
          </w:p>
        </w:tc>
        <w:tc>
          <w:tcPr>
            <w:tcW w:w="1843" w:type="dxa"/>
            <w:tcBorders>
              <w:top w:val="single" w:sz="6" w:space="0" w:color="808080"/>
              <w:left w:val="single" w:sz="6" w:space="0" w:color="808080"/>
              <w:bottom w:val="single" w:sz="6" w:space="0" w:color="808080"/>
              <w:right w:val="single" w:sz="6" w:space="0" w:color="808080"/>
            </w:tcBorders>
          </w:tcPr>
          <w:p w14:paraId="78CB1CDF" w14:textId="0BC970CD" w:rsidR="004E2A8F" w:rsidRPr="00A07A4F" w:rsidRDefault="004E2A8F" w:rsidP="00C33D9D">
            <w:pPr>
              <w:spacing w:after="200" w:line="276" w:lineRule="auto"/>
              <w:rPr>
                <w:szCs w:val="20"/>
              </w:rPr>
            </w:pPr>
            <w:r>
              <w:rPr>
                <w:szCs w:val="20"/>
              </w:rPr>
              <w:t>Michael Elgersma, Jan Brinkkemper</w:t>
            </w:r>
          </w:p>
        </w:tc>
        <w:tc>
          <w:tcPr>
            <w:tcW w:w="1559" w:type="dxa"/>
            <w:tcBorders>
              <w:top w:val="single" w:sz="6" w:space="0" w:color="808080"/>
              <w:left w:val="single" w:sz="6" w:space="0" w:color="808080"/>
              <w:bottom w:val="single" w:sz="6" w:space="0" w:color="808080"/>
              <w:right w:val="single" w:sz="6" w:space="0" w:color="808080"/>
            </w:tcBorders>
          </w:tcPr>
          <w:p w14:paraId="231F93FF" w14:textId="084EB2E3" w:rsidR="004E2A8F" w:rsidRPr="00A07A4F" w:rsidRDefault="004E2A8F" w:rsidP="00C33D9D">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14:paraId="0D7D5037" w14:textId="4E316084" w:rsidR="004E2A8F" w:rsidRPr="00A07A4F" w:rsidRDefault="004E2A8F" w:rsidP="00C33D9D">
            <w:pPr>
              <w:spacing w:after="200" w:line="276" w:lineRule="auto"/>
              <w:rPr>
                <w:szCs w:val="20"/>
              </w:rPr>
            </w:pPr>
            <w:r w:rsidRPr="008F343B">
              <w:rPr>
                <w:rFonts w:asciiTheme="minorHAnsi" w:hAnsiTheme="minorHAnsi" w:cstheme="minorHAnsi"/>
                <w:kern w:val="32"/>
                <w:lang w:eastAsia="en-US"/>
              </w:rPr>
              <w:t>Correctief onderhoud;</w:t>
            </w:r>
            <w:r w:rsidRPr="008F343B">
              <w:rPr>
                <w:rFonts w:asciiTheme="minorHAnsi" w:hAnsiTheme="minorHAnsi" w:cstheme="minorHAnsi"/>
                <w:kern w:val="32"/>
                <w:lang w:eastAsia="en-US"/>
              </w:rPr>
              <w:br/>
              <w:t xml:space="preserve">Herindeling en naamswijziging testscenario’s t.b.v. StUF Testplatform release 1.3.0 </w:t>
            </w:r>
          </w:p>
        </w:tc>
      </w:tr>
    </w:tbl>
    <w:p w14:paraId="380859F6" w14:textId="77777777" w:rsidR="00D67E75" w:rsidRDefault="00D67E75" w:rsidP="00D67E75">
      <w:pPr>
        <w:contextualSpacing w:val="0"/>
        <w:rPr>
          <w:rFonts w:eastAsia="Calibri"/>
          <w:b/>
          <w:bCs/>
          <w:color w:val="003359"/>
          <w:sz w:val="32"/>
          <w:szCs w:val="22"/>
          <w:lang w:eastAsia="en-US"/>
        </w:rPr>
      </w:pPr>
    </w:p>
    <w:p w14:paraId="336FFC06" w14:textId="77777777" w:rsidR="00D67E75" w:rsidRDefault="00D67E75" w:rsidP="00D67E75">
      <w:pPr>
        <w:contextualSpacing w:val="0"/>
        <w:rPr>
          <w:rFonts w:eastAsia="Calibri"/>
          <w:b/>
          <w:bCs/>
          <w:color w:val="003359"/>
          <w:sz w:val="32"/>
          <w:szCs w:val="22"/>
          <w:lang w:eastAsia="en-US"/>
        </w:rPr>
      </w:pPr>
    </w:p>
    <w:p w14:paraId="6A243ADC" w14:textId="77777777" w:rsidR="00D67E75" w:rsidRPr="00A07A4F" w:rsidRDefault="00D67E75" w:rsidP="00D67E75">
      <w:pPr>
        <w:contextualSpacing w:val="0"/>
        <w:rPr>
          <w:rFonts w:eastAsia="Calibri"/>
          <w:b/>
          <w:bCs/>
          <w:color w:val="003359"/>
          <w:sz w:val="32"/>
          <w:szCs w:val="22"/>
          <w:lang w:eastAsia="en-US"/>
        </w:rPr>
      </w:pPr>
    </w:p>
    <w:p w14:paraId="0AF2EB1C" w14:textId="77777777" w:rsidR="00D67E75" w:rsidRPr="00A07A4F" w:rsidRDefault="00D67E75" w:rsidP="00D67E75">
      <w:pPr>
        <w:pStyle w:val="Kop1"/>
      </w:pPr>
      <w:bookmarkStart w:id="5" w:name="_Toc404602582"/>
      <w:r w:rsidRPr="00A07A4F">
        <w:lastRenderedPageBreak/>
        <w:t>Inleiding</w:t>
      </w:r>
      <w:bookmarkEnd w:id="1"/>
      <w:bookmarkEnd w:id="2"/>
      <w:bookmarkEnd w:id="5"/>
    </w:p>
    <w:p w14:paraId="243234D7" w14:textId="77777777" w:rsidR="00D67E75" w:rsidRPr="00A07A4F" w:rsidRDefault="00D67E75" w:rsidP="00D67E75">
      <w:bookmarkStart w:id="6" w:name="_Toc321292843"/>
      <w:r w:rsidRPr="00A07A4F">
        <w:t xml:space="preserve">In het kader van Operatie NUP worden door KING standaarden scherper gedefinieerd ten behoeve van proces en ICT integratie voor essentiële gemeentelijke ketens. Voor de sturing op kwalitatief goede inbouw van standaarden in softwareproducten worden compliancy instrumenten ontwikkeld of bestaande uitgebreid. </w:t>
      </w:r>
    </w:p>
    <w:p w14:paraId="3521E144" w14:textId="77777777" w:rsidR="00D67E75" w:rsidRDefault="00D67E75" w:rsidP="00D67E75"/>
    <w:p w14:paraId="6FCBBA47" w14:textId="77777777" w:rsidR="00D67E75" w:rsidRPr="004558AC" w:rsidRDefault="00D67E75" w:rsidP="00D67E75">
      <w:r w:rsidRPr="004558AC">
        <w:t>Bij gemeenten spelen diverse p</w:t>
      </w:r>
      <w:r>
        <w:t>rocessen rond het verlenen van vergunningen. G</w:t>
      </w:r>
      <w:r w:rsidRPr="004558AC">
        <w:t>emeenten gebruiken hiervoor diverse applicaties met de wens gegevens tussen deze applicaties uit te wisselen. Ondersteuning hiervoor is beperkt. Bovendien is het gebruik van gegevens uit basisregistraties beperkt</w:t>
      </w:r>
      <w:r>
        <w:t>.</w:t>
      </w:r>
    </w:p>
    <w:p w14:paraId="75B6280E" w14:textId="77777777" w:rsidR="00D67E75" w:rsidRPr="004558AC" w:rsidRDefault="00D67E75" w:rsidP="00D67E75"/>
    <w:p w14:paraId="682BA170" w14:textId="088EDA81" w:rsidR="00D67E75" w:rsidRPr="004558AC" w:rsidRDefault="00D67E75" w:rsidP="00D67E75">
      <w:r w:rsidRPr="004558AC">
        <w:t xml:space="preserve">De standaard </w:t>
      </w:r>
      <w:proofErr w:type="spellStart"/>
      <w:r>
        <w:t>Wabo</w:t>
      </w:r>
      <w:proofErr w:type="spellEnd"/>
      <w:r>
        <w:t>-BAG services</w:t>
      </w:r>
      <w:r w:rsidR="004E2A8F">
        <w:t xml:space="preserve"> </w:t>
      </w:r>
      <w:r>
        <w:t xml:space="preserve">1.0 </w:t>
      </w:r>
      <w:r w:rsidRPr="004558AC">
        <w:t xml:space="preserve">voorziet in een efficiëntere invulling van </w:t>
      </w:r>
      <w:r>
        <w:t>het vergunningensysteem</w:t>
      </w:r>
      <w:r w:rsidRPr="004558AC">
        <w:t xml:space="preserve"> door gegevens uit </w:t>
      </w:r>
      <w:r>
        <w:t xml:space="preserve">de BAG en eventueel andere </w:t>
      </w:r>
      <w:r w:rsidRPr="004558AC">
        <w:t xml:space="preserve">basisregistraties te gebruiken. </w:t>
      </w:r>
      <w:r>
        <w:t xml:space="preserve">Ook </w:t>
      </w:r>
      <w:r w:rsidRPr="004558AC">
        <w:t>voorziet</w:t>
      </w:r>
      <w:r>
        <w:t xml:space="preserve"> het</w:t>
      </w:r>
      <w:r w:rsidRPr="004558AC">
        <w:t xml:space="preserve"> in een efficiënte invulling door met behulp van gestandaardiseerde koppelvlakken processen met elkaar te integreren en gegevens beter uit te wisselen. Veelal vindt informatie-uitwisseling nu plaats op basis van ‘papieren overdracht’, per mail of in CSV-bestanden, zonder dat </w:t>
      </w:r>
      <w:r>
        <w:t>daar afspraken over gemaakt zijn</w:t>
      </w:r>
      <w:r w:rsidRPr="004558AC">
        <w:t xml:space="preserve">. Bovendien ondervinden gemeenten veel onnodige administratieve lasten door foutieve </w:t>
      </w:r>
      <w:r>
        <w:t>koppelingen van objecten</w:t>
      </w:r>
      <w:r w:rsidRPr="004558AC">
        <w:t>.</w:t>
      </w:r>
    </w:p>
    <w:p w14:paraId="6CDD255E" w14:textId="77777777" w:rsidR="00D67E75" w:rsidRPr="00A07A4F" w:rsidRDefault="00D67E75" w:rsidP="00D67E75"/>
    <w:p w14:paraId="7AEF85A0" w14:textId="77777777" w:rsidR="00D67E75" w:rsidRPr="004558AC" w:rsidRDefault="00D67E75" w:rsidP="00D67E75">
      <w:pPr>
        <w:autoSpaceDE w:val="0"/>
        <w:autoSpaceDN w:val="0"/>
        <w:adjustRightInd w:val="0"/>
        <w:spacing w:line="240" w:lineRule="auto"/>
        <w:contextualSpacing w:val="0"/>
      </w:pPr>
      <w:r w:rsidRPr="004558AC">
        <w:t xml:space="preserve">De </w:t>
      </w:r>
      <w:r w:rsidRPr="00033806">
        <w:t>standaard</w:t>
      </w:r>
      <w:r w:rsidRPr="004558AC">
        <w:rPr>
          <w:b/>
          <w:i/>
        </w:rPr>
        <w:t xml:space="preserve"> </w:t>
      </w:r>
      <w:proofErr w:type="spellStart"/>
      <w:r>
        <w:rPr>
          <w:b/>
          <w:i/>
        </w:rPr>
        <w:t>Wabo</w:t>
      </w:r>
      <w:proofErr w:type="spellEnd"/>
      <w:r>
        <w:rPr>
          <w:b/>
          <w:i/>
        </w:rPr>
        <w:t>-BAG</w:t>
      </w:r>
      <w:r w:rsidRPr="004558AC">
        <w:rPr>
          <w:b/>
          <w:i/>
        </w:rPr>
        <w:t xml:space="preserve"> services 1.0 </w:t>
      </w:r>
      <w:r w:rsidRPr="00A07A4F">
        <w:rPr>
          <w:b/>
          <w:i/>
        </w:rPr>
        <w:t xml:space="preserve"> </w:t>
      </w:r>
      <w:r w:rsidRPr="00A07A4F">
        <w:t xml:space="preserve">is op </w:t>
      </w:r>
      <w:r>
        <w:t>4 juni</w:t>
      </w:r>
      <w:r w:rsidRPr="00D2603D">
        <w:t xml:space="preserve"> 2014</w:t>
      </w:r>
      <w:r w:rsidRPr="00A07A4F">
        <w:rPr>
          <w:color w:val="7D90B4" w:themeColor="accent6"/>
        </w:rPr>
        <w:t xml:space="preserve"> </w:t>
      </w:r>
      <w:r w:rsidRPr="00A07A4F">
        <w:t xml:space="preserve">formeel vastgesteld door de StUF Regiegroep. Daarmee heeft de standaard de status ‘In gebruik’ en wordt gemeenten </w:t>
      </w:r>
      <w:r w:rsidRPr="004558AC">
        <w:t xml:space="preserve">aanbevolen om deze standaard te gebruiken. </w:t>
      </w:r>
      <w:r>
        <w:t>De standaard is in lijn met GEMMA en maakt gebruik van onderliggende standaarden RSGB 2.01, RGBZ 1.0, StUF BG 3.10 en StUF ZKN 3.10.</w:t>
      </w:r>
    </w:p>
    <w:p w14:paraId="51E63C57" w14:textId="77777777" w:rsidR="00D67E75" w:rsidRPr="004558AC" w:rsidRDefault="00D67E75" w:rsidP="00D67E75">
      <w:pPr>
        <w:spacing w:line="240" w:lineRule="auto"/>
      </w:pPr>
    </w:p>
    <w:p w14:paraId="08A5C122" w14:textId="77777777" w:rsidR="00D67E75" w:rsidRPr="004558AC" w:rsidRDefault="00D67E75" w:rsidP="00D67E75">
      <w:pPr>
        <w:spacing w:line="240" w:lineRule="auto"/>
      </w:pPr>
      <w:r w:rsidRPr="004558AC">
        <w:t xml:space="preserve">De specificatie van de </w:t>
      </w:r>
      <w:proofErr w:type="spellStart"/>
      <w:r>
        <w:t>Wabo</w:t>
      </w:r>
      <w:proofErr w:type="spellEnd"/>
      <w:r>
        <w:t>-BAG</w:t>
      </w:r>
      <w:r w:rsidRPr="004558AC">
        <w:t xml:space="preserve"> services 1.0 is te vinden op:</w:t>
      </w:r>
    </w:p>
    <w:p w14:paraId="59EEDB90" w14:textId="77777777" w:rsidR="00D67E75" w:rsidRPr="007B2C87" w:rsidRDefault="00C02C46" w:rsidP="00D67E75">
      <w:pPr>
        <w:spacing w:line="240" w:lineRule="auto"/>
      </w:pPr>
      <w:hyperlink r:id="rId19" w:history="1">
        <w:r w:rsidR="00D67E75">
          <w:rPr>
            <w:rStyle w:val="Hyperlink"/>
          </w:rPr>
          <w:t xml:space="preserve">specificatie van de </w:t>
        </w:r>
        <w:proofErr w:type="spellStart"/>
        <w:r w:rsidR="00D67E75">
          <w:rPr>
            <w:rStyle w:val="Hyperlink"/>
          </w:rPr>
          <w:t>Wabo</w:t>
        </w:r>
        <w:proofErr w:type="spellEnd"/>
        <w:r w:rsidR="00D67E75">
          <w:rPr>
            <w:rStyle w:val="Hyperlink"/>
          </w:rPr>
          <w:t xml:space="preserve">-BAG services 1.0 </w:t>
        </w:r>
      </w:hyperlink>
      <w:r w:rsidR="00D67E75">
        <w:rPr>
          <w:color w:val="FF0000"/>
        </w:rPr>
        <w:t xml:space="preserve"> </w:t>
      </w:r>
      <w:r w:rsidR="00D67E75" w:rsidRPr="007B2C87">
        <w:t>(tabblad “Bibliotheek”, onderaan pagina).</w:t>
      </w:r>
    </w:p>
    <w:p w14:paraId="3B6A1594" w14:textId="77777777" w:rsidR="00D67E75" w:rsidRPr="004558AC" w:rsidRDefault="00D67E75" w:rsidP="00D67E75">
      <w:pPr>
        <w:spacing w:line="240" w:lineRule="auto"/>
      </w:pPr>
    </w:p>
    <w:p w14:paraId="6FCAA8AD" w14:textId="77777777" w:rsidR="00D67E75" w:rsidRPr="00A07A4F" w:rsidRDefault="00D67E75" w:rsidP="00D67E75">
      <w:pPr>
        <w:spacing w:line="240" w:lineRule="auto"/>
      </w:pPr>
      <w:r w:rsidRPr="004558AC">
        <w:t xml:space="preserve">Voor een juiste toepassing van de </w:t>
      </w:r>
      <w:proofErr w:type="spellStart"/>
      <w:r>
        <w:t>Wabo</w:t>
      </w:r>
      <w:proofErr w:type="spellEnd"/>
      <w:r>
        <w:t>-BAG services</w:t>
      </w:r>
      <w:r w:rsidRPr="004558AC">
        <w:t xml:space="preserve"> worden door KING compliancy instrumenten ontwikkeld met als doel interoperabiliteitsproblemen tussen applicaties bij gemeenten preventief te verminderen. In paragraaf 1.2 is aangegeven wanneer een softwareproduct compliant is aan de </w:t>
      </w:r>
      <w:proofErr w:type="spellStart"/>
      <w:r>
        <w:t>Wabo</w:t>
      </w:r>
      <w:proofErr w:type="spellEnd"/>
      <w:r>
        <w:t>-BAG services</w:t>
      </w:r>
      <w:r w:rsidRPr="004558AC">
        <w:t>.</w:t>
      </w:r>
    </w:p>
    <w:p w14:paraId="4CB5F3DA" w14:textId="77777777" w:rsidR="00D67E75" w:rsidRPr="00A07A4F" w:rsidRDefault="00D67E75" w:rsidP="00D67E75">
      <w:pPr>
        <w:spacing w:line="240" w:lineRule="auto"/>
      </w:pPr>
    </w:p>
    <w:p w14:paraId="7B58C789" w14:textId="77777777" w:rsidR="00D67E75" w:rsidRPr="00A07A4F" w:rsidRDefault="00D67E75" w:rsidP="00D67E75">
      <w:pPr>
        <w:spacing w:line="240" w:lineRule="auto"/>
      </w:pPr>
      <w:r w:rsidRPr="00A07A4F">
        <w:t xml:space="preserve">KING adviseert gemeenten bij aanschaf van software die moet voldoen aan deze standaard gebruik te maken van de </w:t>
      </w:r>
      <w:hyperlink r:id="rId20" w:history="1">
        <w:r>
          <w:rPr>
            <w:rStyle w:val="Hyperlink"/>
          </w:rPr>
          <w:t>Handreiking Levering en Acceptatievoorwaarden ICT</w:t>
        </w:r>
      </w:hyperlink>
      <w:r>
        <w:rPr>
          <w:rStyle w:val="Hyperlink"/>
        </w:rPr>
        <w:t>.</w:t>
      </w:r>
    </w:p>
    <w:p w14:paraId="17EBCEB4" w14:textId="77777777" w:rsidR="00D67E75" w:rsidRPr="00A07A4F" w:rsidRDefault="00D67E75" w:rsidP="00D67E75">
      <w:pPr>
        <w:spacing w:line="240" w:lineRule="auto"/>
      </w:pPr>
      <w:r w:rsidRPr="00A07A4F">
        <w:t xml:space="preserve">Daarin zijn </w:t>
      </w:r>
      <w:r>
        <w:t xml:space="preserve">ook </w:t>
      </w:r>
      <w:r w:rsidRPr="00A07A4F">
        <w:t>voorwaarden opgenomen over het gebruik van compliancy instrumenten</w:t>
      </w:r>
      <w:r>
        <w:t xml:space="preserve"> zoals deze testset en het StUF Testplatform</w:t>
      </w:r>
      <w:r w:rsidRPr="00A07A4F">
        <w:t>.</w:t>
      </w:r>
    </w:p>
    <w:p w14:paraId="4C6593A6" w14:textId="77777777" w:rsidR="00D67E75" w:rsidRPr="00A07A4F" w:rsidRDefault="00D67E75" w:rsidP="00D67E75">
      <w:pPr>
        <w:spacing w:line="240" w:lineRule="auto"/>
      </w:pPr>
    </w:p>
    <w:p w14:paraId="6FDE3359" w14:textId="77777777" w:rsidR="00D67E75" w:rsidRPr="00D85842" w:rsidRDefault="00D67E75" w:rsidP="00D67E75">
      <w:pPr>
        <w:spacing w:line="240" w:lineRule="auto"/>
      </w:pPr>
      <w:r w:rsidRPr="004558AC">
        <w:t xml:space="preserve">Met meerdere leveranciers en gebruikersverenigingen zijn </w:t>
      </w:r>
      <w:r>
        <w:t xml:space="preserve">ook afspraken gemaakt </w:t>
      </w:r>
      <w:r w:rsidRPr="004558AC">
        <w:t xml:space="preserve">over het gebruik van </w:t>
      </w:r>
      <w:r>
        <w:t>deze testset en het StUF Testplatform middels</w:t>
      </w:r>
      <w:r w:rsidRPr="004558AC">
        <w:t xml:space="preserve"> convenanten en addenda. In</w:t>
      </w:r>
      <w:r>
        <w:t xml:space="preserve"> het </w:t>
      </w:r>
      <w:hyperlink r:id="rId21" w:history="1">
        <w:r>
          <w:rPr>
            <w:rStyle w:val="Hyperlink"/>
          </w:rPr>
          <w:t xml:space="preserve">addendum </w:t>
        </w:r>
        <w:proofErr w:type="spellStart"/>
        <w:r>
          <w:rPr>
            <w:rStyle w:val="Hyperlink"/>
          </w:rPr>
          <w:t>Wabo</w:t>
        </w:r>
        <w:proofErr w:type="spellEnd"/>
        <w:r>
          <w:rPr>
            <w:rStyle w:val="Hyperlink"/>
          </w:rPr>
          <w:t>-BAG services 1.0</w:t>
        </w:r>
      </w:hyperlink>
      <w:r>
        <w:rPr>
          <w:rStyle w:val="Hyperlink"/>
        </w:rPr>
        <w:t xml:space="preserve"> </w:t>
      </w:r>
      <w:r w:rsidRPr="004558AC">
        <w:t xml:space="preserve">worden acties en tijdsplanningen afgesproken die leiden tot implementatie van de </w:t>
      </w:r>
      <w:proofErr w:type="spellStart"/>
      <w:r>
        <w:t>Wabo</w:t>
      </w:r>
      <w:proofErr w:type="spellEnd"/>
      <w:r>
        <w:t xml:space="preserve">-BAG </w:t>
      </w:r>
      <w:r w:rsidRPr="004558AC">
        <w:t>services</w:t>
      </w:r>
      <w:r>
        <w:t xml:space="preserve">. </w:t>
      </w:r>
      <w:r w:rsidRPr="004717EE">
        <w:rPr>
          <w:szCs w:val="20"/>
        </w:rPr>
        <w:t>De relevante afspraken uit dit addendum zijn in hoofdstuk 3 van dit document toegelicht.</w:t>
      </w:r>
    </w:p>
    <w:p w14:paraId="3A64DAB0" w14:textId="77777777" w:rsidR="00D67E75" w:rsidRPr="004717EE" w:rsidRDefault="00D67E75" w:rsidP="00D67E75">
      <w:pPr>
        <w:spacing w:line="240" w:lineRule="auto"/>
        <w:rPr>
          <w:szCs w:val="20"/>
        </w:rPr>
      </w:pPr>
    </w:p>
    <w:p w14:paraId="4A26676E" w14:textId="77777777" w:rsidR="00D67E75" w:rsidRPr="004717EE" w:rsidRDefault="00D67E75" w:rsidP="00D67E75">
      <w:pPr>
        <w:spacing w:line="240" w:lineRule="auto"/>
        <w:rPr>
          <w:szCs w:val="20"/>
        </w:rPr>
      </w:pPr>
      <w:r w:rsidRPr="004717EE">
        <w:rPr>
          <w:szCs w:val="20"/>
        </w:rPr>
        <w:t>De leveranciers die dit addendum hebben ondertekend staan op</w:t>
      </w:r>
    </w:p>
    <w:p w14:paraId="3E5ACA77" w14:textId="77777777" w:rsidR="00D67E75" w:rsidRPr="00FF1399" w:rsidRDefault="00C02C46" w:rsidP="00D67E75">
      <w:pPr>
        <w:spacing w:line="240" w:lineRule="auto"/>
        <w:rPr>
          <w:sz w:val="20"/>
          <w:szCs w:val="20"/>
        </w:rPr>
      </w:pPr>
      <w:hyperlink r:id="rId22" w:history="1">
        <w:r w:rsidR="00D67E75" w:rsidRPr="00FF1399">
          <w:rPr>
            <w:rStyle w:val="Hyperlink"/>
            <w:szCs w:val="20"/>
          </w:rPr>
          <w:t>http://new.kinggemeenten.nl/operatie-nup/ondersteuning/leveranciersmanagement</w:t>
        </w:r>
      </w:hyperlink>
    </w:p>
    <w:p w14:paraId="22FE91C3" w14:textId="77777777" w:rsidR="00D67E75" w:rsidRPr="004717EE" w:rsidRDefault="00D67E75" w:rsidP="00D67E75">
      <w:pPr>
        <w:spacing w:line="240" w:lineRule="auto"/>
        <w:rPr>
          <w:szCs w:val="20"/>
        </w:rPr>
      </w:pPr>
    </w:p>
    <w:p w14:paraId="1B2AB7AA" w14:textId="77777777" w:rsidR="00D67E75" w:rsidRPr="00A07A4F" w:rsidRDefault="00D67E75" w:rsidP="00D67E75">
      <w:pPr>
        <w:spacing w:line="240" w:lineRule="auto"/>
      </w:pPr>
      <w:r w:rsidRPr="00A07A4F">
        <w:t>De leveranciers die dit addendum hebben ondertekend staan op</w:t>
      </w:r>
      <w:r>
        <w:t>:</w:t>
      </w:r>
    </w:p>
    <w:p w14:paraId="50D4B5B8" w14:textId="77777777" w:rsidR="00D67E75" w:rsidRPr="00A07A4F" w:rsidRDefault="00C02C46" w:rsidP="00D67E75">
      <w:pPr>
        <w:spacing w:line="240" w:lineRule="auto"/>
      </w:pPr>
      <w:hyperlink r:id="rId23" w:history="1">
        <w:r w:rsidR="00D67E75" w:rsidRPr="00A07A4F">
          <w:rPr>
            <w:rStyle w:val="Hyperlink"/>
          </w:rPr>
          <w:t>http://new.kinggemeenten.nl/operatie-nup/ondersteuning/leveranciersmanagement</w:t>
        </w:r>
      </w:hyperlink>
    </w:p>
    <w:p w14:paraId="0B4C4032" w14:textId="77777777" w:rsidR="00D67E75" w:rsidRPr="00A07A4F" w:rsidRDefault="00D67E75" w:rsidP="00D67E75">
      <w:pPr>
        <w:spacing w:line="240" w:lineRule="auto"/>
      </w:pPr>
    </w:p>
    <w:p w14:paraId="0747644E" w14:textId="66907B8B" w:rsidR="00D67E75" w:rsidRPr="00A07A4F" w:rsidRDefault="00D67E75" w:rsidP="00D67E75">
      <w:pPr>
        <w:spacing w:line="240" w:lineRule="auto"/>
        <w:rPr>
          <w:color w:val="7D90B4" w:themeColor="accent6"/>
        </w:rPr>
      </w:pPr>
      <w:r w:rsidRPr="00A07A4F">
        <w:t>Op</w:t>
      </w:r>
      <w:r w:rsidRPr="004E2A8F">
        <w:t xml:space="preserve"> </w:t>
      </w:r>
      <w:r w:rsidR="004E2A8F" w:rsidRPr="004E2A8F">
        <w:t>14 oktober 2014</w:t>
      </w:r>
      <w:r w:rsidRPr="004E2A8F">
        <w:t xml:space="preserve"> </w:t>
      </w:r>
      <w:r w:rsidRPr="00A07A4F">
        <w:t xml:space="preserve">heeft KING de technische professionals van leveranciers tekst en uitleg gegeven over deze testset en het gebruik van het StUF Testplatform. </w:t>
      </w:r>
    </w:p>
    <w:p w14:paraId="58DFC945" w14:textId="77777777" w:rsidR="00D67E75" w:rsidRPr="00A07A4F" w:rsidRDefault="00D67E75" w:rsidP="00D67E75">
      <w:pPr>
        <w:spacing w:line="240" w:lineRule="auto"/>
      </w:pPr>
    </w:p>
    <w:p w14:paraId="1C393A1B" w14:textId="77777777" w:rsidR="00D67E75" w:rsidRPr="00D85842" w:rsidRDefault="00D67E75" w:rsidP="00D67E75">
      <w:pPr>
        <w:rPr>
          <w:lang w:eastAsia="en-US"/>
        </w:rPr>
      </w:pPr>
      <w:r w:rsidRPr="00A07A4F">
        <w:t xml:space="preserve">Onderliggend document </w:t>
      </w:r>
      <w:bookmarkEnd w:id="6"/>
      <w:r w:rsidRPr="00A07A4F">
        <w:t>maakt deel uit van de compliancy instrumenten van KING.</w:t>
      </w:r>
      <w:bookmarkStart w:id="7" w:name="_Toc371080791"/>
      <w:bookmarkEnd w:id="3"/>
    </w:p>
    <w:p w14:paraId="5A76CFB6" w14:textId="77777777" w:rsidR="00D67E75" w:rsidRPr="00A07A4F" w:rsidRDefault="00D67E75" w:rsidP="00D67E75">
      <w:pPr>
        <w:contextualSpacing w:val="0"/>
        <w:rPr>
          <w:rFonts w:eastAsia="Calibri"/>
          <w:b/>
          <w:bCs/>
          <w:color w:val="003359"/>
          <w:sz w:val="22"/>
          <w:szCs w:val="24"/>
          <w:lang w:eastAsia="en-US"/>
        </w:rPr>
      </w:pPr>
    </w:p>
    <w:p w14:paraId="1B0B51E9" w14:textId="77777777" w:rsidR="00D67E75" w:rsidRPr="00A07A4F" w:rsidRDefault="00D67E75" w:rsidP="00D67E75">
      <w:pPr>
        <w:pStyle w:val="Kop2"/>
        <w:rPr>
          <w:sz w:val="22"/>
        </w:rPr>
      </w:pPr>
      <w:bookmarkStart w:id="8" w:name="_Toc404602583"/>
      <w:r w:rsidRPr="00A07A4F">
        <w:rPr>
          <w:sz w:val="22"/>
        </w:rPr>
        <w:lastRenderedPageBreak/>
        <w:t>Doel van document</w:t>
      </w:r>
      <w:bookmarkEnd w:id="7"/>
      <w:bookmarkEnd w:id="8"/>
    </w:p>
    <w:p w14:paraId="1C52147D" w14:textId="77777777" w:rsidR="00D67E75" w:rsidRPr="00A07A4F" w:rsidRDefault="00D67E75" w:rsidP="00D67E75">
      <w:bookmarkStart w:id="9" w:name="_Toc371080792"/>
      <w:r w:rsidRPr="00A07A4F">
        <w:t xml:space="preserve">Doel van dit document is het definiëren van een standaard testset voor het testen van koppelingen die gebaseerd zijn </w:t>
      </w:r>
      <w:r w:rsidRPr="004558AC">
        <w:t xml:space="preserve">op de </w:t>
      </w:r>
      <w:proofErr w:type="spellStart"/>
      <w:r>
        <w:t>Wabo</w:t>
      </w:r>
      <w:proofErr w:type="spellEnd"/>
      <w:r>
        <w:t>-BAG services</w:t>
      </w:r>
      <w:r w:rsidRPr="004558AC">
        <w:t xml:space="preserve"> 1.0. Deze</w:t>
      </w:r>
      <w:r w:rsidRPr="00A07A4F">
        <w:t xml:space="preserve"> testset beschrijft de tests die minimaal voorafgaand aan het in productie</w:t>
      </w:r>
      <w:r>
        <w:t xml:space="preserve"> </w:t>
      </w:r>
      <w:r w:rsidRPr="00A07A4F">
        <w:t xml:space="preserve">nemen van (aangepaste of nieuwe) software door de betreffende softwareleverancier uitgevoerd moeten worden. </w:t>
      </w:r>
    </w:p>
    <w:p w14:paraId="13E8C5C5" w14:textId="77777777" w:rsidR="00D67E75" w:rsidRPr="00A07A4F" w:rsidRDefault="00D67E75" w:rsidP="00D67E75"/>
    <w:p w14:paraId="63F7DF8B" w14:textId="77777777" w:rsidR="00D67E75" w:rsidRPr="00A07A4F" w:rsidRDefault="00D67E75" w:rsidP="00D67E75">
      <w:r w:rsidRPr="00A07A4F">
        <w:t xml:space="preserve">De testen dienen uitgevoerd te worden conform onderliggend document en het bijgevoegd spreadsheet en met behulp en conform de voorwaarden van het </w:t>
      </w:r>
      <w:hyperlink r:id="rId24" w:history="1">
        <w:r w:rsidRPr="00A07A4F">
          <w:rPr>
            <w:rStyle w:val="Hyperlink"/>
          </w:rPr>
          <w:t>StUF Testplatform</w:t>
        </w:r>
      </w:hyperlink>
      <w:r w:rsidRPr="00A07A4F">
        <w:t xml:space="preserve">. </w:t>
      </w:r>
    </w:p>
    <w:p w14:paraId="3747D48D" w14:textId="77777777" w:rsidR="00D67E75" w:rsidRPr="00A07A4F" w:rsidRDefault="00D67E75" w:rsidP="00D67E75"/>
    <w:p w14:paraId="59B20521" w14:textId="55401E5D" w:rsidR="00D67E75" w:rsidRPr="00A07A4F" w:rsidRDefault="00D67E75" w:rsidP="00D67E75">
      <w:r w:rsidRPr="00A07A4F">
        <w:t>Voor gebruik van deze testset is een abonnement voor scenariotesten nodig. Organisaties dienen</w:t>
      </w:r>
      <w:r>
        <w:t>,</w:t>
      </w:r>
      <w:r w:rsidRPr="00A07A4F">
        <w:t xml:space="preserve"> voor zover ze nog geen abonnement</w:t>
      </w:r>
      <w:r w:rsidR="00DF06F7">
        <w:t xml:space="preserve"> hebben, zich aan te melden. Dit kan door middel van het invullen van het aanmeldformulier op</w:t>
      </w:r>
      <w:r>
        <w:t xml:space="preserve"> </w:t>
      </w:r>
      <w:hyperlink r:id="rId25" w:history="1">
        <w:r w:rsidR="00DF06F7">
          <w:rPr>
            <w:rStyle w:val="Hyperlink"/>
          </w:rPr>
          <w:t>StUF</w:t>
        </w:r>
        <w:r>
          <w:rPr>
            <w:rStyle w:val="Hyperlink"/>
          </w:rPr>
          <w:t>Testplatform.nl</w:t>
        </w:r>
      </w:hyperlink>
      <w:r w:rsidRPr="00A07A4F">
        <w:t xml:space="preserve"> </w:t>
      </w:r>
      <w:r w:rsidR="00DF06F7">
        <w:sym w:font="Wingdings" w:char="F0E0"/>
      </w:r>
      <w:r w:rsidR="00DF06F7">
        <w:t xml:space="preserve"> aanmelden.</w:t>
      </w:r>
    </w:p>
    <w:p w14:paraId="1D7BB003" w14:textId="77777777" w:rsidR="00D67E75" w:rsidRPr="00A07A4F" w:rsidRDefault="00D67E75" w:rsidP="00D67E75"/>
    <w:p w14:paraId="2D1C2195" w14:textId="77777777" w:rsidR="00D67E75" w:rsidRDefault="00D67E75" w:rsidP="00D67E75">
      <w:r w:rsidRPr="00A07A4F">
        <w:t xml:space="preserve">Indien voldaan wordt aan </w:t>
      </w:r>
      <w:r w:rsidRPr="008F22A2">
        <w:rPr>
          <w:b/>
          <w:u w:val="single"/>
        </w:rPr>
        <w:t>alle</w:t>
      </w:r>
      <w:r w:rsidRPr="00A07A4F">
        <w:t xml:space="preserve"> eisen uit paragraaf 1.</w:t>
      </w:r>
      <w:r>
        <w:t>3</w:t>
      </w:r>
      <w:r w:rsidRPr="00A07A4F">
        <w:t xml:space="preserve"> kan de betreffende leverancier duidelijk maken dat het geteste softwareproduct compliant is aan de </w:t>
      </w:r>
      <w:proofErr w:type="spellStart"/>
      <w:r>
        <w:t>Wabo</w:t>
      </w:r>
      <w:proofErr w:type="spellEnd"/>
      <w:r>
        <w:t>-BAG services</w:t>
      </w:r>
      <w:r w:rsidRPr="004558AC">
        <w:t xml:space="preserve"> 1.0.</w:t>
      </w:r>
    </w:p>
    <w:p w14:paraId="2B411757" w14:textId="77777777" w:rsidR="00D67E75" w:rsidRPr="00A07A4F" w:rsidRDefault="00D67E75" w:rsidP="00D67E75"/>
    <w:p w14:paraId="7B291FA5" w14:textId="77777777" w:rsidR="00D67E75" w:rsidRPr="00421011" w:rsidRDefault="00D67E75" w:rsidP="00D67E75">
      <w:pPr>
        <w:pStyle w:val="Kop2"/>
        <w:rPr>
          <w:sz w:val="22"/>
        </w:rPr>
      </w:pPr>
      <w:bookmarkStart w:id="10" w:name="_Toc404602584"/>
      <w:r w:rsidRPr="00A07A4F">
        <w:rPr>
          <w:sz w:val="22"/>
        </w:rPr>
        <w:t>Doelgroep</w:t>
      </w:r>
      <w:bookmarkEnd w:id="10"/>
    </w:p>
    <w:p w14:paraId="73B0023C" w14:textId="77777777" w:rsidR="00D67E75" w:rsidRDefault="00D67E75" w:rsidP="00D67E75">
      <w:pPr>
        <w:rPr>
          <w:color w:val="000000"/>
        </w:rPr>
      </w:pPr>
      <w:r w:rsidRPr="004558AC">
        <w:rPr>
          <w:color w:val="000000"/>
        </w:rPr>
        <w:t xml:space="preserve">Dit document is bedoeld voor testers of andere ICT professionals die inhoudelijk betrokken zijn bij het testen van koppeling(en) op basis van de </w:t>
      </w:r>
      <w:proofErr w:type="spellStart"/>
      <w:r>
        <w:t>Wabo</w:t>
      </w:r>
      <w:proofErr w:type="spellEnd"/>
      <w:r>
        <w:t>-BAG services</w:t>
      </w:r>
      <w:r w:rsidRPr="004558AC">
        <w:t xml:space="preserve"> 1.0</w:t>
      </w:r>
      <w:r w:rsidRPr="004558AC">
        <w:rPr>
          <w:color w:val="000000"/>
        </w:rPr>
        <w:t xml:space="preserve"> standaard.</w:t>
      </w:r>
    </w:p>
    <w:p w14:paraId="4252BD65" w14:textId="77777777" w:rsidR="00D67E75" w:rsidRPr="004558AC" w:rsidRDefault="00D67E75" w:rsidP="00D67E75"/>
    <w:p w14:paraId="7B38A06F" w14:textId="77777777" w:rsidR="00D67E75" w:rsidRPr="00A07A4F" w:rsidRDefault="00D67E75" w:rsidP="00D67E75">
      <w:pPr>
        <w:pStyle w:val="Kop2"/>
        <w:rPr>
          <w:sz w:val="22"/>
        </w:rPr>
      </w:pPr>
      <w:bookmarkStart w:id="11" w:name="_Toc404602585"/>
      <w:r w:rsidRPr="00A07A4F">
        <w:rPr>
          <w:sz w:val="22"/>
        </w:rPr>
        <w:t>Wanneer is een softwareproduct compliant</w:t>
      </w:r>
      <w:bookmarkEnd w:id="9"/>
      <w:bookmarkEnd w:id="11"/>
    </w:p>
    <w:p w14:paraId="466FACDF" w14:textId="77777777" w:rsidR="00D67E75" w:rsidRDefault="00D67E75" w:rsidP="00D67E75">
      <w:pPr>
        <w:rPr>
          <w:szCs w:val="20"/>
        </w:rPr>
      </w:pPr>
      <w:r w:rsidRPr="00A07A4F">
        <w:rPr>
          <w:szCs w:val="20"/>
        </w:rPr>
        <w:t xml:space="preserve">Een softwareproduct </w:t>
      </w:r>
      <w:r w:rsidRPr="004558AC">
        <w:rPr>
          <w:szCs w:val="20"/>
        </w:rPr>
        <w:t xml:space="preserve">is compliant aan de </w:t>
      </w:r>
      <w:proofErr w:type="spellStart"/>
      <w:r>
        <w:t>Wabo</w:t>
      </w:r>
      <w:proofErr w:type="spellEnd"/>
      <w:r>
        <w:t>-BAG services</w:t>
      </w:r>
      <w:r w:rsidRPr="004558AC">
        <w:rPr>
          <w:szCs w:val="20"/>
        </w:rPr>
        <w:t xml:space="preserve"> 1.0*, indien</w:t>
      </w:r>
      <w:r w:rsidRPr="00A07A4F">
        <w:rPr>
          <w:szCs w:val="20"/>
        </w:rPr>
        <w:t xml:space="preserve"> aan alle onders</w:t>
      </w:r>
      <w:r>
        <w:rPr>
          <w:szCs w:val="20"/>
        </w:rPr>
        <w:t>taande vijf eisen wordt voldaan.</w:t>
      </w:r>
    </w:p>
    <w:p w14:paraId="4547CC3D" w14:textId="77777777" w:rsidR="00D67E75" w:rsidRPr="00A07A4F" w:rsidRDefault="00D67E75" w:rsidP="00D67E75">
      <w:pPr>
        <w:rPr>
          <w:szCs w:val="20"/>
        </w:rPr>
      </w:pPr>
    </w:p>
    <w:tbl>
      <w:tblPr>
        <w:tblStyle w:val="Tabelraster"/>
        <w:tblW w:w="9280" w:type="dxa"/>
        <w:tblInd w:w="108" w:type="dxa"/>
        <w:tblLook w:val="04A0" w:firstRow="1" w:lastRow="0" w:firstColumn="1" w:lastColumn="0" w:noHBand="0" w:noVBand="1"/>
      </w:tblPr>
      <w:tblGrid>
        <w:gridCol w:w="523"/>
        <w:gridCol w:w="8757"/>
      </w:tblGrid>
      <w:tr w:rsidR="00D67E75" w:rsidRPr="00A07A4F" w14:paraId="603BEEC0" w14:textId="77777777" w:rsidTr="00C33D9D">
        <w:trPr>
          <w:trHeight w:val="310"/>
        </w:trPr>
        <w:tc>
          <w:tcPr>
            <w:tcW w:w="0" w:type="auto"/>
            <w:tcBorders>
              <w:top w:val="single" w:sz="4" w:space="0" w:color="auto"/>
              <w:left w:val="single" w:sz="4" w:space="0" w:color="auto"/>
              <w:bottom w:val="single" w:sz="4" w:space="0" w:color="auto"/>
              <w:right w:val="single" w:sz="4" w:space="0" w:color="auto"/>
            </w:tcBorders>
            <w:shd w:val="clear" w:color="auto" w:fill="003359"/>
            <w:tcMar>
              <w:top w:w="85" w:type="dxa"/>
            </w:tcMar>
            <w:hideMark/>
          </w:tcPr>
          <w:p w14:paraId="6E732935" w14:textId="77777777" w:rsidR="00D67E75" w:rsidRPr="00A07A4F" w:rsidRDefault="00D67E75" w:rsidP="00C33D9D">
            <w:pPr>
              <w:spacing w:line="240" w:lineRule="auto"/>
              <w:rPr>
                <w:rFonts w:asciiTheme="minorHAnsi" w:hAnsiTheme="minorHAnsi" w:cstheme="minorHAnsi"/>
                <w:b/>
                <w:kern w:val="32"/>
                <w:szCs w:val="20"/>
                <w:lang w:eastAsia="en-US"/>
              </w:rPr>
            </w:pPr>
            <w:r w:rsidRPr="00A07A4F">
              <w:rPr>
                <w:b/>
                <w:szCs w:val="20"/>
              </w:rPr>
              <w:t>Nr.</w:t>
            </w:r>
          </w:p>
        </w:tc>
        <w:tc>
          <w:tcPr>
            <w:tcW w:w="0" w:type="auto"/>
            <w:tcBorders>
              <w:top w:val="single" w:sz="4" w:space="0" w:color="auto"/>
              <w:left w:val="single" w:sz="4" w:space="0" w:color="auto"/>
              <w:bottom w:val="single" w:sz="4" w:space="0" w:color="auto"/>
              <w:right w:val="single" w:sz="4" w:space="0" w:color="auto"/>
            </w:tcBorders>
            <w:shd w:val="clear" w:color="auto" w:fill="003359"/>
            <w:tcMar>
              <w:top w:w="85" w:type="dxa"/>
            </w:tcMar>
            <w:hideMark/>
          </w:tcPr>
          <w:p w14:paraId="5300C96B" w14:textId="77777777" w:rsidR="00D67E75" w:rsidRPr="00A07A4F" w:rsidRDefault="00D67E75" w:rsidP="00C33D9D">
            <w:pPr>
              <w:spacing w:line="240" w:lineRule="auto"/>
              <w:rPr>
                <w:rFonts w:asciiTheme="minorHAnsi" w:hAnsiTheme="minorHAnsi" w:cstheme="minorHAnsi"/>
                <w:b/>
                <w:kern w:val="32"/>
                <w:szCs w:val="20"/>
                <w:lang w:eastAsia="en-US"/>
              </w:rPr>
            </w:pPr>
            <w:r w:rsidRPr="00A07A4F">
              <w:rPr>
                <w:b/>
                <w:szCs w:val="20"/>
              </w:rPr>
              <w:t>Eis</w:t>
            </w:r>
          </w:p>
        </w:tc>
      </w:tr>
      <w:tr w:rsidR="00D67E75" w:rsidRPr="00A07A4F" w14:paraId="3D66654A"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764336A1" w14:textId="77777777" w:rsidR="00D67E75" w:rsidRPr="00A07A4F" w:rsidRDefault="00D67E75" w:rsidP="00C33D9D">
            <w:pPr>
              <w:pStyle w:val="tabeltekst"/>
              <w:rPr>
                <w:rFonts w:asciiTheme="minorHAnsi" w:hAnsiTheme="minorHAnsi" w:cstheme="minorHAnsi"/>
                <w:kern w:val="32"/>
                <w:lang w:eastAsia="en-US"/>
              </w:rPr>
            </w:pPr>
            <w:r w:rsidRPr="00A07A4F">
              <w:t>1</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0B93BA80" w14:textId="77777777" w:rsidR="00D67E75" w:rsidRPr="00DF06F7" w:rsidRDefault="00D67E75" w:rsidP="00C33D9D">
            <w:pPr>
              <w:pStyle w:val="tabeltekst"/>
              <w:rPr>
                <w:rFonts w:asciiTheme="minorHAnsi" w:hAnsiTheme="minorHAnsi" w:cstheme="minorHAnsi"/>
                <w:kern w:val="32"/>
                <w:sz w:val="18"/>
                <w:lang w:eastAsia="en-US"/>
              </w:rPr>
            </w:pPr>
            <w:r w:rsidRPr="00DF06F7">
              <w:rPr>
                <w:sz w:val="18"/>
              </w:rPr>
              <w:t>Het betreffende softwareproduct is getest conform de eisen en voorwaarden uit onderliggend document, inclusief de bijlagen.</w:t>
            </w:r>
          </w:p>
        </w:tc>
      </w:tr>
      <w:tr w:rsidR="00D67E75" w:rsidRPr="00A07A4F" w14:paraId="5C6967BD"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1C48A8D8" w14:textId="77777777" w:rsidR="00D67E75" w:rsidRPr="00A07A4F" w:rsidRDefault="00D67E75" w:rsidP="00C33D9D">
            <w:pPr>
              <w:pStyle w:val="tabeltekst"/>
              <w:rPr>
                <w:rFonts w:asciiTheme="minorHAnsi" w:hAnsiTheme="minorHAnsi" w:cstheme="minorHAnsi"/>
                <w:kern w:val="32"/>
                <w:lang w:eastAsia="en-US"/>
              </w:rPr>
            </w:pPr>
            <w:r w:rsidRPr="00A07A4F">
              <w:t>2</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2A821B98" w14:textId="77777777" w:rsidR="00D67E75" w:rsidRPr="00DF06F7" w:rsidRDefault="00D67E75" w:rsidP="00C33D9D">
            <w:pPr>
              <w:pStyle w:val="tabeltekst"/>
              <w:rPr>
                <w:rFonts w:asciiTheme="minorHAnsi" w:hAnsiTheme="minorHAnsi" w:cstheme="minorHAnsi"/>
                <w:kern w:val="32"/>
                <w:sz w:val="18"/>
                <w:lang w:eastAsia="en-US"/>
              </w:rPr>
            </w:pPr>
            <w:r w:rsidRPr="00DF06F7">
              <w:rPr>
                <w:sz w:val="18"/>
              </w:rPr>
              <w:t>De uitvoering heeft plaatsgevonden op en conform de voorwaarden van het StUF testplatform.</w:t>
            </w:r>
          </w:p>
        </w:tc>
      </w:tr>
      <w:tr w:rsidR="00D67E75" w:rsidRPr="00A07A4F" w14:paraId="260E5D63"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52BDAF7A" w14:textId="77777777" w:rsidR="00D67E75" w:rsidRPr="00A07A4F" w:rsidRDefault="00D67E75" w:rsidP="00C33D9D">
            <w:pPr>
              <w:pStyle w:val="tabeltekst"/>
              <w:rPr>
                <w:rFonts w:asciiTheme="minorHAnsi" w:hAnsiTheme="minorHAnsi" w:cstheme="minorHAnsi"/>
                <w:kern w:val="32"/>
                <w:lang w:eastAsia="en-US"/>
              </w:rPr>
            </w:pPr>
            <w:r w:rsidRPr="00A07A4F">
              <w:t>3</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5201B1C9" w14:textId="77777777" w:rsidR="00D67E75" w:rsidRPr="00DF06F7" w:rsidRDefault="00D67E75" w:rsidP="00C33D9D">
            <w:pPr>
              <w:pStyle w:val="tabeltekst"/>
              <w:rPr>
                <w:rFonts w:asciiTheme="minorHAnsi" w:hAnsiTheme="minorHAnsi" w:cstheme="minorHAnsi"/>
                <w:kern w:val="32"/>
                <w:sz w:val="18"/>
                <w:lang w:eastAsia="en-US"/>
              </w:rPr>
            </w:pPr>
            <w:r w:rsidRPr="00DF06F7">
              <w:rPr>
                <w:sz w:val="18"/>
              </w:rPr>
              <w:t>Een foutloos testresultaat is behaald.</w:t>
            </w:r>
          </w:p>
        </w:tc>
      </w:tr>
      <w:tr w:rsidR="00D67E75" w:rsidRPr="00A07A4F" w14:paraId="2AF6D891"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102171FD" w14:textId="77777777" w:rsidR="00D67E75" w:rsidRPr="00A07A4F" w:rsidRDefault="00D67E75" w:rsidP="00C33D9D">
            <w:pPr>
              <w:pStyle w:val="tabeltekst"/>
              <w:rPr>
                <w:rFonts w:asciiTheme="minorHAnsi" w:hAnsiTheme="minorHAnsi" w:cstheme="minorHAnsi"/>
                <w:kern w:val="32"/>
                <w:lang w:eastAsia="en-US"/>
              </w:rPr>
            </w:pPr>
            <w:r w:rsidRPr="00A07A4F">
              <w:t>4</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6E1EB446" w14:textId="77777777" w:rsidR="00D67E75" w:rsidRPr="00DF06F7" w:rsidRDefault="00D67E75" w:rsidP="00C33D9D">
            <w:pPr>
              <w:pStyle w:val="tabeltekst"/>
              <w:rPr>
                <w:rFonts w:asciiTheme="minorHAnsi" w:hAnsiTheme="minorHAnsi" w:cstheme="minorHAnsi"/>
                <w:kern w:val="32"/>
                <w:sz w:val="18"/>
                <w:lang w:eastAsia="en-US"/>
              </w:rPr>
            </w:pPr>
            <w:r w:rsidRPr="00DF06F7">
              <w:rPr>
                <w:sz w:val="18"/>
              </w:rPr>
              <w:t>Finale en authentieke testrapporten zijn openbaar gemaakt op het internet.</w:t>
            </w:r>
          </w:p>
        </w:tc>
      </w:tr>
      <w:tr w:rsidR="00D67E75" w:rsidRPr="00A07A4F" w14:paraId="6B471F02" w14:textId="77777777" w:rsidTr="00C33D9D">
        <w:trPr>
          <w:trHeight w:val="567"/>
        </w:trPr>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5ADF0552" w14:textId="77777777" w:rsidR="00D67E75" w:rsidRPr="00A07A4F" w:rsidRDefault="00D67E75" w:rsidP="00C33D9D">
            <w:pPr>
              <w:pStyle w:val="tabeltekst"/>
              <w:rPr>
                <w:rFonts w:asciiTheme="minorHAnsi" w:hAnsiTheme="minorHAnsi" w:cstheme="minorHAnsi"/>
                <w:kern w:val="32"/>
                <w:lang w:eastAsia="en-US"/>
              </w:rPr>
            </w:pPr>
            <w:r w:rsidRPr="00A07A4F">
              <w:t>5</w:t>
            </w:r>
          </w:p>
        </w:tc>
        <w:tc>
          <w:tcPr>
            <w:tcW w:w="0" w:type="auto"/>
            <w:tcBorders>
              <w:top w:val="single" w:sz="4" w:space="0" w:color="auto"/>
              <w:left w:val="single" w:sz="4" w:space="0" w:color="auto"/>
              <w:bottom w:val="single" w:sz="4" w:space="0" w:color="auto"/>
              <w:right w:val="single" w:sz="4" w:space="0" w:color="auto"/>
            </w:tcBorders>
            <w:tcMar>
              <w:top w:w="85" w:type="dxa"/>
              <w:bottom w:w="85" w:type="dxa"/>
            </w:tcMar>
            <w:vAlign w:val="center"/>
            <w:hideMark/>
          </w:tcPr>
          <w:p w14:paraId="38DC020A" w14:textId="2BEDF04F" w:rsidR="00D67E75" w:rsidRPr="00DF06F7" w:rsidRDefault="00DF06F7" w:rsidP="00DF06F7">
            <w:pPr>
              <w:shd w:val="clear" w:color="auto" w:fill="FFFFFF"/>
              <w:spacing w:before="100" w:beforeAutospacing="1" w:after="100" w:afterAutospacing="1" w:line="240" w:lineRule="auto"/>
              <w:contextualSpacing w:val="0"/>
              <w:rPr>
                <w:rFonts w:ascii="Arial" w:hAnsi="Arial" w:cs="Arial"/>
                <w:color w:val="000000"/>
                <w:lang w:eastAsia="en-US"/>
              </w:rPr>
            </w:pPr>
            <w:r w:rsidRPr="00DF06F7">
              <w:t>In de GEMMA softwarecatalogus heeft u het authentieke testrapport uit stap 4 gepubliceerd bij het betreffende softwareproduct en aangegeven (aangevinkt) dat u compliant bent.</w:t>
            </w:r>
          </w:p>
        </w:tc>
      </w:tr>
    </w:tbl>
    <w:p w14:paraId="227D86B7" w14:textId="77777777" w:rsidR="00D67E75" w:rsidRDefault="00D67E75" w:rsidP="00D67E75">
      <w:pPr>
        <w:spacing w:line="360" w:lineRule="auto"/>
        <w:rPr>
          <w:sz w:val="16"/>
          <w:szCs w:val="16"/>
        </w:rPr>
      </w:pPr>
      <w:r w:rsidRPr="00A07A4F">
        <w:rPr>
          <w:sz w:val="16"/>
          <w:szCs w:val="16"/>
        </w:rPr>
        <w:t xml:space="preserve">Tabel </w:t>
      </w:r>
      <w:r w:rsidRPr="00A07A4F">
        <w:rPr>
          <w:sz w:val="16"/>
          <w:szCs w:val="16"/>
        </w:rPr>
        <w:fldChar w:fldCharType="begin"/>
      </w:r>
      <w:r w:rsidRPr="00A07A4F">
        <w:rPr>
          <w:sz w:val="16"/>
          <w:szCs w:val="16"/>
        </w:rPr>
        <w:instrText xml:space="preserve"> SEQ Tabel \* ARABIC </w:instrText>
      </w:r>
      <w:r w:rsidRPr="00A07A4F">
        <w:rPr>
          <w:sz w:val="16"/>
          <w:szCs w:val="16"/>
        </w:rPr>
        <w:fldChar w:fldCharType="separate"/>
      </w:r>
      <w:r>
        <w:rPr>
          <w:noProof/>
          <w:sz w:val="16"/>
          <w:szCs w:val="16"/>
        </w:rPr>
        <w:t>1</w:t>
      </w:r>
      <w:r w:rsidRPr="00A07A4F">
        <w:rPr>
          <w:noProof/>
          <w:sz w:val="16"/>
          <w:szCs w:val="16"/>
        </w:rPr>
        <w:fldChar w:fldCharType="end"/>
      </w:r>
      <w:r w:rsidRPr="00A07A4F">
        <w:rPr>
          <w:sz w:val="16"/>
          <w:szCs w:val="16"/>
        </w:rPr>
        <w:t>:</w:t>
      </w:r>
      <w:r>
        <w:rPr>
          <w:sz w:val="16"/>
          <w:szCs w:val="16"/>
        </w:rPr>
        <w:t xml:space="preserve"> Eisen voor compliancy.</w:t>
      </w:r>
    </w:p>
    <w:p w14:paraId="44A5DF0A" w14:textId="77777777" w:rsidR="00D67E75" w:rsidRPr="00A07A4F" w:rsidRDefault="00D67E75" w:rsidP="00D67E75">
      <w:pPr>
        <w:spacing w:line="360" w:lineRule="auto"/>
        <w:rPr>
          <w:rFonts w:asciiTheme="minorHAnsi" w:hAnsiTheme="minorHAnsi" w:cstheme="minorHAnsi"/>
          <w:kern w:val="32"/>
          <w:szCs w:val="20"/>
          <w:lang w:eastAsia="en-US"/>
        </w:rPr>
      </w:pPr>
    </w:p>
    <w:p w14:paraId="2A6A6431" w14:textId="77777777" w:rsidR="00D67E75" w:rsidRPr="00A87B6E" w:rsidRDefault="00D67E75" w:rsidP="00D67E75">
      <w:pPr>
        <w:spacing w:line="360" w:lineRule="auto"/>
        <w:rPr>
          <w:i/>
          <w:sz w:val="16"/>
          <w:szCs w:val="20"/>
        </w:rPr>
      </w:pPr>
      <w:r w:rsidRPr="00A87B6E">
        <w:rPr>
          <w:i/>
          <w:sz w:val="16"/>
          <w:szCs w:val="20"/>
        </w:rPr>
        <w:t xml:space="preserve">*) Hoewel een foutloos testresultaat van deze testset geen absolute zekerheid geeft van 100% interoperabiliteit tussen applicaties geeft dit wel een goede indicatie van de kwaliteit van de ondersteuning van de standaard. </w:t>
      </w:r>
    </w:p>
    <w:p w14:paraId="4E92724F" w14:textId="77777777" w:rsidR="00D67E75" w:rsidRPr="00A07A4F" w:rsidRDefault="00D67E75" w:rsidP="00D67E75">
      <w:pPr>
        <w:contextualSpacing w:val="0"/>
        <w:rPr>
          <w:szCs w:val="20"/>
        </w:rPr>
      </w:pPr>
      <w:r w:rsidRPr="00A07A4F">
        <w:rPr>
          <w:szCs w:val="20"/>
        </w:rPr>
        <w:br w:type="page"/>
      </w:r>
    </w:p>
    <w:p w14:paraId="6338179D" w14:textId="3856247D" w:rsidR="00D67E75" w:rsidRDefault="00D67102" w:rsidP="00D67E75">
      <w:pPr>
        <w:pStyle w:val="Kop1"/>
      </w:pPr>
      <w:bookmarkStart w:id="12" w:name="_Toc371080793"/>
      <w:bookmarkStart w:id="13" w:name="_Toc404602586"/>
      <w:r>
        <w:lastRenderedPageBreak/>
        <w:t xml:space="preserve">Specificatie van </w:t>
      </w:r>
      <w:proofErr w:type="spellStart"/>
      <w:r>
        <w:t>t</w:t>
      </w:r>
      <w:r w:rsidR="00D67E75" w:rsidRPr="00A07A4F">
        <w:t>estset</w:t>
      </w:r>
      <w:bookmarkEnd w:id="12"/>
      <w:bookmarkEnd w:id="13"/>
      <w:proofErr w:type="spellEnd"/>
    </w:p>
    <w:p w14:paraId="665DD293" w14:textId="0B524120" w:rsidR="00BF0356" w:rsidRPr="00D67102" w:rsidRDefault="00BF0356" w:rsidP="00D67102">
      <w:r w:rsidRPr="00D67102">
        <w:t xml:space="preserve">Leveranciers van gemeentelijke software dienen koppelingen te leveren die volledig voldoen aan de standaard </w:t>
      </w:r>
      <w:proofErr w:type="spellStart"/>
      <w:r w:rsidRPr="00D67102">
        <w:t>W</w:t>
      </w:r>
      <w:r w:rsidR="008A0AD3">
        <w:t>abo</w:t>
      </w:r>
      <w:proofErr w:type="spellEnd"/>
      <w:r w:rsidRPr="00D67102">
        <w:t xml:space="preserve"> BAG services 1.0. Afhankelijk van de GEMMA referentiecomponent(en) die een softwareproduct invult binnen het toepassingsgebied van de standaard stelt de standaard andere eisen. Daardoor is de testscope niet voor alle applicaties gelijk.</w:t>
      </w:r>
    </w:p>
    <w:p w14:paraId="7637B70E" w14:textId="23759660" w:rsidR="00BF0356" w:rsidRDefault="00D67102" w:rsidP="00BF0356">
      <w:pPr>
        <w:spacing w:line="240" w:lineRule="auto"/>
        <w:rPr>
          <w:szCs w:val="20"/>
        </w:rPr>
      </w:pPr>
      <w:r>
        <w:rPr>
          <w:szCs w:val="20"/>
        </w:rPr>
        <w:br/>
      </w:r>
      <w:r w:rsidR="00BF0356">
        <w:rPr>
          <w:szCs w:val="20"/>
        </w:rPr>
        <w:t xml:space="preserve">De </w:t>
      </w:r>
      <w:proofErr w:type="spellStart"/>
      <w:r w:rsidR="00BF0356">
        <w:rPr>
          <w:szCs w:val="20"/>
        </w:rPr>
        <w:t>W</w:t>
      </w:r>
      <w:r w:rsidR="008A0AD3">
        <w:rPr>
          <w:szCs w:val="20"/>
        </w:rPr>
        <w:t>abo</w:t>
      </w:r>
      <w:proofErr w:type="spellEnd"/>
      <w:r w:rsidR="00BF0356">
        <w:rPr>
          <w:szCs w:val="20"/>
        </w:rPr>
        <w:t xml:space="preserve"> BAG services 1.0 specificeert de koppeling tussen twee referentiecomponenten. Dit zijn:</w:t>
      </w:r>
    </w:p>
    <w:p w14:paraId="02024D5D" w14:textId="77777777" w:rsidR="00BF0356" w:rsidRPr="00BF0356" w:rsidRDefault="00BF0356" w:rsidP="00BF0356">
      <w:pPr>
        <w:pStyle w:val="Lijstalinea"/>
        <w:numPr>
          <w:ilvl w:val="0"/>
          <w:numId w:val="28"/>
        </w:numPr>
        <w:spacing w:line="240" w:lineRule="auto"/>
        <w:rPr>
          <w:szCs w:val="20"/>
        </w:rPr>
      </w:pPr>
      <w:r w:rsidRPr="00BF0356">
        <w:t xml:space="preserve">Vergunningen (o.a. </w:t>
      </w:r>
      <w:proofErr w:type="spellStart"/>
      <w:r w:rsidRPr="00BF0356">
        <w:t>Wabo</w:t>
      </w:r>
      <w:proofErr w:type="spellEnd"/>
      <w:r w:rsidRPr="00BF0356">
        <w:t>)</w:t>
      </w:r>
    </w:p>
    <w:p w14:paraId="55D7F672" w14:textId="05C01929" w:rsidR="00BF0356" w:rsidRPr="005C494C" w:rsidRDefault="00BF0356" w:rsidP="00BF0356">
      <w:pPr>
        <w:pStyle w:val="Lijstalinea"/>
        <w:numPr>
          <w:ilvl w:val="0"/>
          <w:numId w:val="28"/>
        </w:numPr>
        <w:spacing w:line="240" w:lineRule="auto"/>
        <w:rPr>
          <w:sz w:val="20"/>
          <w:szCs w:val="20"/>
        </w:rPr>
      </w:pPr>
      <w:r w:rsidRPr="005C494C">
        <w:rPr>
          <w:szCs w:val="20"/>
        </w:rPr>
        <w:t>BAG</w:t>
      </w:r>
    </w:p>
    <w:p w14:paraId="3591E9C6" w14:textId="695434B6" w:rsidR="005C494C" w:rsidRPr="005C494C" w:rsidRDefault="005C494C" w:rsidP="00BF0356">
      <w:pPr>
        <w:pStyle w:val="Lijstalinea"/>
        <w:numPr>
          <w:ilvl w:val="0"/>
          <w:numId w:val="28"/>
        </w:numPr>
        <w:spacing w:line="240" w:lineRule="auto"/>
        <w:rPr>
          <w:sz w:val="20"/>
          <w:szCs w:val="20"/>
        </w:rPr>
      </w:pPr>
      <w:r>
        <w:rPr>
          <w:szCs w:val="20"/>
        </w:rPr>
        <w:t>Gegevensmagazijn</w:t>
      </w:r>
    </w:p>
    <w:p w14:paraId="39C22D64" w14:textId="77777777" w:rsidR="005C494C" w:rsidRPr="005C494C" w:rsidRDefault="005C494C" w:rsidP="005C494C">
      <w:pPr>
        <w:pStyle w:val="Lijstalinea"/>
        <w:spacing w:line="240" w:lineRule="auto"/>
        <w:ind w:left="720"/>
        <w:rPr>
          <w:sz w:val="20"/>
          <w:szCs w:val="20"/>
        </w:rPr>
      </w:pPr>
    </w:p>
    <w:p w14:paraId="59165066" w14:textId="77777777" w:rsidR="00BF0356" w:rsidRPr="008F343B" w:rsidRDefault="00BF0356" w:rsidP="00BF0356">
      <w:pPr>
        <w:spacing w:line="240" w:lineRule="auto"/>
        <w:rPr>
          <w:szCs w:val="20"/>
        </w:rPr>
      </w:pPr>
      <w:r w:rsidRPr="008F343B">
        <w:rPr>
          <w:szCs w:val="20"/>
        </w:rPr>
        <w:t>Onderstaande afbeelding geeft een overzicht van de applicatie architectuur.</w:t>
      </w:r>
    </w:p>
    <w:p w14:paraId="481742DA" w14:textId="77777777" w:rsidR="00BF0356" w:rsidRDefault="00BF0356" w:rsidP="00BF0356">
      <w:pPr>
        <w:spacing w:line="240" w:lineRule="auto"/>
        <w:rPr>
          <w:sz w:val="20"/>
          <w:szCs w:val="20"/>
        </w:rPr>
      </w:pPr>
    </w:p>
    <w:p w14:paraId="3F6C9151" w14:textId="0D246D82" w:rsidR="00BF0356" w:rsidRDefault="00D25277" w:rsidP="00BF0356">
      <w:pPr>
        <w:pStyle w:val="tabeltekst"/>
      </w:pPr>
      <w:r>
        <w:rPr>
          <w:noProof/>
          <w:lang w:val="en-US" w:eastAsia="en-US"/>
        </w:rPr>
        <w:drawing>
          <wp:inline distT="0" distB="0" distL="0" distR="0" wp14:anchorId="4C53FADE" wp14:editId="68C5F3BC">
            <wp:extent cx="4201064" cy="2532040"/>
            <wp:effectExtent l="0" t="0" r="9525" b="1905"/>
            <wp:docPr id="57" name="Afbeelding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_Testsetbeschrijving_Services v1 12.png"/>
                    <pic:cNvPicPr/>
                  </pic:nvPicPr>
                  <pic:blipFill>
                    <a:blip r:embed="rId26">
                      <a:extLst>
                        <a:ext uri="{28A0092B-C50C-407E-A947-70E740481C1C}">
                          <a14:useLocalDpi xmlns:a14="http://schemas.microsoft.com/office/drawing/2010/main" val="0"/>
                        </a:ext>
                      </a:extLst>
                    </a:blip>
                    <a:stretch>
                      <a:fillRect/>
                    </a:stretch>
                  </pic:blipFill>
                  <pic:spPr>
                    <a:xfrm>
                      <a:off x="0" y="0"/>
                      <a:ext cx="4202502" cy="2532907"/>
                    </a:xfrm>
                    <a:prstGeom prst="rect">
                      <a:avLst/>
                    </a:prstGeom>
                  </pic:spPr>
                </pic:pic>
              </a:graphicData>
            </a:graphic>
          </wp:inline>
        </w:drawing>
      </w:r>
    </w:p>
    <w:p w14:paraId="430FAE63" w14:textId="5138C2D8" w:rsidR="00BF0356" w:rsidRPr="007559D7" w:rsidRDefault="00BF0356" w:rsidP="00BF0356">
      <w:pPr>
        <w:pStyle w:val="tabeltekst"/>
        <w:rPr>
          <w:szCs w:val="16"/>
        </w:rPr>
      </w:pPr>
      <w:r>
        <w:rPr>
          <w:szCs w:val="16"/>
        </w:rPr>
        <w:t xml:space="preserve">Figuur </w:t>
      </w:r>
      <w:r>
        <w:rPr>
          <w:bCs/>
          <w:color w:val="E37222"/>
          <w:szCs w:val="16"/>
        </w:rPr>
        <w:fldChar w:fldCharType="begin"/>
      </w:r>
      <w:r>
        <w:rPr>
          <w:szCs w:val="16"/>
        </w:rPr>
        <w:instrText xml:space="preserve"> SEQ Figuur \* ARABIC </w:instrText>
      </w:r>
      <w:r>
        <w:rPr>
          <w:bCs/>
          <w:color w:val="E37222"/>
          <w:szCs w:val="16"/>
        </w:rPr>
        <w:fldChar w:fldCharType="separate"/>
      </w:r>
      <w:r>
        <w:rPr>
          <w:noProof/>
          <w:szCs w:val="16"/>
        </w:rPr>
        <w:t>1</w:t>
      </w:r>
      <w:r>
        <w:rPr>
          <w:bCs/>
          <w:color w:val="E37222"/>
          <w:szCs w:val="16"/>
        </w:rPr>
        <w:fldChar w:fldCharType="end"/>
      </w:r>
      <w:r>
        <w:rPr>
          <w:szCs w:val="16"/>
        </w:rPr>
        <w:t>: Applicatie archi</w:t>
      </w:r>
      <w:r w:rsidR="00D67102">
        <w:rPr>
          <w:szCs w:val="16"/>
        </w:rPr>
        <w:t>tectuur</w:t>
      </w:r>
      <w:r w:rsidR="00D67102">
        <w:rPr>
          <w:szCs w:val="16"/>
        </w:rPr>
        <w:br/>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BF0356" w14:paraId="64ADF182" w14:textId="77777777" w:rsidTr="00DE78FB">
        <w:trPr>
          <w:trHeight w:val="378"/>
        </w:trPr>
        <w:tc>
          <w:tcPr>
            <w:tcW w:w="2943" w:type="dxa"/>
            <w:tcBorders>
              <w:top w:val="single" w:sz="4" w:space="0" w:color="auto"/>
              <w:left w:val="single" w:sz="4" w:space="0" w:color="auto"/>
              <w:bottom w:val="single" w:sz="4" w:space="0" w:color="auto"/>
              <w:right w:val="single" w:sz="4" w:space="0" w:color="auto"/>
            </w:tcBorders>
            <w:hideMark/>
          </w:tcPr>
          <w:p w14:paraId="4BA1DD43" w14:textId="77777777" w:rsidR="00BF0356" w:rsidRPr="008F343B" w:rsidRDefault="00BF0356" w:rsidP="00DE78FB">
            <w:pPr>
              <w:spacing w:line="240" w:lineRule="auto"/>
              <w:rPr>
                <w:szCs w:val="20"/>
              </w:rPr>
            </w:pPr>
            <w:r w:rsidRPr="008F343B">
              <w:rPr>
                <w:szCs w:val="20"/>
              </w:rPr>
              <w:object w:dxaOrig="1180" w:dyaOrig="465" w14:anchorId="1D5681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27.75pt" o:ole="">
                  <v:imagedata r:id="rId27" o:title=""/>
                </v:shape>
                <o:OLEObject Type="Embed" ProgID="Visio.Drawing.11" ShapeID="_x0000_i1025" DrawAspect="Content" ObjectID="_1478345051" r:id="rId28"/>
              </w:object>
            </w:r>
          </w:p>
        </w:tc>
        <w:tc>
          <w:tcPr>
            <w:tcW w:w="2552" w:type="dxa"/>
            <w:tcBorders>
              <w:top w:val="single" w:sz="4" w:space="0" w:color="auto"/>
              <w:left w:val="single" w:sz="4" w:space="0" w:color="auto"/>
              <w:bottom w:val="single" w:sz="4" w:space="0" w:color="auto"/>
              <w:right w:val="single" w:sz="4" w:space="0" w:color="auto"/>
            </w:tcBorders>
            <w:hideMark/>
          </w:tcPr>
          <w:p w14:paraId="1BB23041" w14:textId="77777777" w:rsidR="00BF0356" w:rsidRPr="008F343B" w:rsidRDefault="00BF0356" w:rsidP="00DE78FB">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14:paraId="1DF1EA15" w14:textId="77777777" w:rsidR="00BF0356" w:rsidRPr="008F343B" w:rsidRDefault="00BF0356" w:rsidP="00DE78FB">
            <w:pPr>
              <w:spacing w:line="240" w:lineRule="auto"/>
              <w:rPr>
                <w:szCs w:val="20"/>
              </w:rPr>
            </w:pPr>
            <w:r w:rsidRPr="008F343B">
              <w:rPr>
                <w:szCs w:val="20"/>
              </w:rPr>
              <w:t xml:space="preserve">De </w:t>
            </w:r>
            <w:proofErr w:type="spellStart"/>
            <w:r w:rsidRPr="008F343B">
              <w:rPr>
                <w:szCs w:val="20"/>
              </w:rPr>
              <w:t>refentiecomponent</w:t>
            </w:r>
            <w:proofErr w:type="spellEnd"/>
            <w:r w:rsidRPr="008F343B">
              <w:rPr>
                <w:szCs w:val="20"/>
              </w:rPr>
              <w:t xml:space="preserve"> moet deze services leveren</w:t>
            </w:r>
          </w:p>
        </w:tc>
      </w:tr>
      <w:tr w:rsidR="00BF0356" w14:paraId="7C27A5B9" w14:textId="77777777" w:rsidTr="00DE78FB">
        <w:tc>
          <w:tcPr>
            <w:tcW w:w="2943" w:type="dxa"/>
            <w:tcBorders>
              <w:top w:val="single" w:sz="4" w:space="0" w:color="auto"/>
              <w:left w:val="single" w:sz="4" w:space="0" w:color="auto"/>
              <w:bottom w:val="single" w:sz="4" w:space="0" w:color="auto"/>
              <w:right w:val="single" w:sz="4" w:space="0" w:color="auto"/>
            </w:tcBorders>
            <w:hideMark/>
          </w:tcPr>
          <w:p w14:paraId="0016E5D1" w14:textId="77777777" w:rsidR="00BF0356" w:rsidRPr="008F343B" w:rsidRDefault="00BF0356" w:rsidP="00DE78FB">
            <w:pPr>
              <w:spacing w:line="240" w:lineRule="auto"/>
              <w:rPr>
                <w:szCs w:val="20"/>
              </w:rPr>
            </w:pPr>
            <w:r w:rsidRPr="008F343B">
              <w:rPr>
                <w:szCs w:val="20"/>
              </w:rPr>
              <w:object w:dxaOrig="1180" w:dyaOrig="465" w14:anchorId="1ABD8430">
                <v:shape id="_x0000_i1026" type="#_x0000_t75" style="width:69.75pt;height:27.75pt" o:ole="">
                  <v:imagedata r:id="rId29" o:title=""/>
                </v:shape>
                <o:OLEObject Type="Embed" ProgID="Visio.Drawing.11" ShapeID="_x0000_i1026" DrawAspect="Content" ObjectID="_1478345052" r:id="rId30"/>
              </w:object>
            </w:r>
          </w:p>
        </w:tc>
        <w:tc>
          <w:tcPr>
            <w:tcW w:w="2552" w:type="dxa"/>
            <w:tcBorders>
              <w:top w:val="single" w:sz="4" w:space="0" w:color="auto"/>
              <w:left w:val="single" w:sz="4" w:space="0" w:color="auto"/>
              <w:bottom w:val="single" w:sz="4" w:space="0" w:color="auto"/>
              <w:right w:val="single" w:sz="4" w:space="0" w:color="auto"/>
            </w:tcBorders>
            <w:hideMark/>
          </w:tcPr>
          <w:p w14:paraId="097B3163" w14:textId="77777777" w:rsidR="00BF0356" w:rsidRPr="008F343B" w:rsidRDefault="00BF0356" w:rsidP="00DE78FB">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14:paraId="562247C1" w14:textId="77777777" w:rsidR="00BF0356" w:rsidRPr="008F343B" w:rsidRDefault="00BF0356" w:rsidP="00DE78FB">
            <w:pPr>
              <w:spacing w:line="240" w:lineRule="auto"/>
              <w:rPr>
                <w:szCs w:val="20"/>
              </w:rPr>
            </w:pPr>
            <w:r w:rsidRPr="008F343B">
              <w:rPr>
                <w:szCs w:val="20"/>
              </w:rPr>
              <w:t>De referentiecomponent mag optioneel deze services bieden</w:t>
            </w:r>
          </w:p>
        </w:tc>
      </w:tr>
      <w:tr w:rsidR="00BF0356" w14:paraId="2D51FCE8" w14:textId="77777777" w:rsidTr="00DE78FB">
        <w:tc>
          <w:tcPr>
            <w:tcW w:w="2943" w:type="dxa"/>
            <w:tcBorders>
              <w:top w:val="single" w:sz="4" w:space="0" w:color="auto"/>
              <w:left w:val="single" w:sz="4" w:space="0" w:color="auto"/>
              <w:bottom w:val="single" w:sz="4" w:space="0" w:color="auto"/>
              <w:right w:val="single" w:sz="4" w:space="0" w:color="auto"/>
            </w:tcBorders>
            <w:hideMark/>
          </w:tcPr>
          <w:p w14:paraId="180DA671" w14:textId="77777777" w:rsidR="00BF0356" w:rsidRPr="008F343B" w:rsidRDefault="00BF0356" w:rsidP="00DE78FB">
            <w:pPr>
              <w:spacing w:line="240" w:lineRule="auto"/>
              <w:rPr>
                <w:szCs w:val="20"/>
              </w:rPr>
            </w:pPr>
            <w:r w:rsidRPr="008F343B">
              <w:rPr>
                <w:szCs w:val="20"/>
              </w:rPr>
              <w:object w:dxaOrig="1031" w:dyaOrig="317" w14:anchorId="7384F78E">
                <v:shape id="_x0000_i1027" type="#_x0000_t75" style="width:61.5pt;height:18pt" o:ole="">
                  <v:imagedata r:id="rId31" o:title=""/>
                </v:shape>
                <o:OLEObject Type="Embed" ProgID="Visio.Drawing.11" ShapeID="_x0000_i1027" DrawAspect="Content" ObjectID="_1478345053" r:id="rId32"/>
              </w:object>
            </w:r>
          </w:p>
        </w:tc>
        <w:tc>
          <w:tcPr>
            <w:tcW w:w="2552" w:type="dxa"/>
            <w:tcBorders>
              <w:top w:val="single" w:sz="4" w:space="0" w:color="auto"/>
              <w:left w:val="single" w:sz="4" w:space="0" w:color="auto"/>
              <w:bottom w:val="single" w:sz="4" w:space="0" w:color="auto"/>
              <w:right w:val="single" w:sz="4" w:space="0" w:color="auto"/>
            </w:tcBorders>
            <w:hideMark/>
          </w:tcPr>
          <w:p w14:paraId="5EB6F6AB" w14:textId="77777777" w:rsidR="00BF0356" w:rsidRPr="008F343B" w:rsidRDefault="00BF0356" w:rsidP="00DE78FB">
            <w:pPr>
              <w:spacing w:line="240" w:lineRule="auto"/>
              <w:rPr>
                <w:szCs w:val="20"/>
              </w:rPr>
            </w:pPr>
            <w:r w:rsidRPr="008F343B">
              <w:rPr>
                <w:szCs w:val="20"/>
              </w:rPr>
              <w:t>“</w:t>
            </w:r>
            <w:proofErr w:type="spellStart"/>
            <w:r w:rsidRPr="008F343B">
              <w:rPr>
                <w:szCs w:val="20"/>
              </w:rPr>
              <w:t>Used</w:t>
            </w:r>
            <w:proofErr w:type="spellEnd"/>
            <w:r w:rsidRPr="008F343B">
              <w:rPr>
                <w:szCs w:val="20"/>
              </w:rPr>
              <w:t xml:space="preserve"> </w:t>
            </w:r>
            <w:proofErr w:type="spellStart"/>
            <w:r w:rsidRPr="008F343B">
              <w:rPr>
                <w:szCs w:val="20"/>
              </w:rPr>
              <w:t>by</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14:paraId="2C21F21D" w14:textId="77777777" w:rsidR="00BF0356" w:rsidRPr="008F343B" w:rsidRDefault="00BF0356" w:rsidP="00DE78FB">
            <w:pPr>
              <w:spacing w:line="240" w:lineRule="auto"/>
              <w:rPr>
                <w:szCs w:val="20"/>
              </w:rPr>
            </w:pPr>
            <w:r w:rsidRPr="008F343B">
              <w:rPr>
                <w:szCs w:val="20"/>
              </w:rPr>
              <w:t>De referentiecomponent maakt gebruik van de services</w:t>
            </w:r>
          </w:p>
        </w:tc>
      </w:tr>
    </w:tbl>
    <w:p w14:paraId="3D6016DD" w14:textId="77777777" w:rsidR="00BF0356" w:rsidRDefault="00BF0356" w:rsidP="00BF0356">
      <w:pPr>
        <w:spacing w:line="240" w:lineRule="auto"/>
        <w:rPr>
          <w:szCs w:val="20"/>
        </w:rPr>
      </w:pPr>
    </w:p>
    <w:p w14:paraId="2A59FA2C" w14:textId="4B5DDD23" w:rsidR="00BF0356" w:rsidRDefault="00BF0356" w:rsidP="00BF0356">
      <w:pPr>
        <w:spacing w:line="240" w:lineRule="auto"/>
        <w:rPr>
          <w:szCs w:val="20"/>
        </w:rPr>
      </w:pPr>
      <w:r>
        <w:rPr>
          <w:szCs w:val="20"/>
        </w:rPr>
        <w:t xml:space="preserve">In de volgende paragrafen wordt per referentiecomponent/rol beschreven welke testen uitgevoerd moeten worden, de testscope. Indien een softwareproduct invulling geeft aan meerdere referentiecomponenten dan is de testscope voor het softwareproduct gelijk aan de gezamenlijke testscope van alle ingevulde referentiecomponenten. </w:t>
      </w:r>
      <w:r w:rsidRPr="00FF1399">
        <w:rPr>
          <w:szCs w:val="20"/>
        </w:rPr>
        <w:t xml:space="preserve">Bijvoorbeeld, als een softwareproduct zowel de functionaliteit levert van de referentiecomponent </w:t>
      </w:r>
      <w:r w:rsidR="00D67102">
        <w:rPr>
          <w:szCs w:val="20"/>
        </w:rPr>
        <w:t xml:space="preserve">Vergunningen </w:t>
      </w:r>
      <w:r w:rsidRPr="00FF1399">
        <w:rPr>
          <w:szCs w:val="20"/>
        </w:rPr>
        <w:t xml:space="preserve">als van een </w:t>
      </w:r>
      <w:r w:rsidR="00D67102">
        <w:rPr>
          <w:szCs w:val="20"/>
        </w:rPr>
        <w:t>BAG systeem</w:t>
      </w:r>
      <w:r w:rsidRPr="00FF1399">
        <w:rPr>
          <w:szCs w:val="20"/>
        </w:rPr>
        <w:t>, dan dienen zowel de test</w:t>
      </w:r>
      <w:r>
        <w:rPr>
          <w:szCs w:val="20"/>
        </w:rPr>
        <w:t>en</w:t>
      </w:r>
      <w:r w:rsidRPr="00FF1399">
        <w:rPr>
          <w:szCs w:val="20"/>
        </w:rPr>
        <w:t xml:space="preserve"> van het referentiecomponent </w:t>
      </w:r>
      <w:r w:rsidR="00D67102">
        <w:rPr>
          <w:szCs w:val="20"/>
        </w:rPr>
        <w:t>Vergunningen</w:t>
      </w:r>
      <w:r w:rsidRPr="00FF1399">
        <w:rPr>
          <w:szCs w:val="20"/>
        </w:rPr>
        <w:t xml:space="preserve"> als </w:t>
      </w:r>
      <w:r w:rsidR="00D67102">
        <w:rPr>
          <w:szCs w:val="20"/>
        </w:rPr>
        <w:t>BAG systeem uitgevoerd te worden.</w:t>
      </w:r>
    </w:p>
    <w:p w14:paraId="58DF3450" w14:textId="77777777" w:rsidR="00BF0356" w:rsidRDefault="00BF0356" w:rsidP="00BF0356">
      <w:pPr>
        <w:spacing w:line="240" w:lineRule="auto"/>
        <w:rPr>
          <w:szCs w:val="20"/>
        </w:rPr>
      </w:pPr>
    </w:p>
    <w:p w14:paraId="71EC67AC" w14:textId="3FC22289" w:rsidR="00D67102" w:rsidRPr="00D67102" w:rsidRDefault="00BF0356" w:rsidP="00D67102">
      <w:pPr>
        <w:spacing w:line="240" w:lineRule="auto"/>
        <w:rPr>
          <w:szCs w:val="20"/>
        </w:rPr>
      </w:pPr>
      <w:r w:rsidRPr="00FF1399">
        <w:rPr>
          <w:szCs w:val="20"/>
        </w:rPr>
        <w:t>Voor alle berichten die onderdeel uitmaken van de testscenario’s geldt dat deze aan de meest recente patch van de StUF ZKN 0310 schema’s moeten voldoen.</w:t>
      </w:r>
    </w:p>
    <w:p w14:paraId="06F6D259" w14:textId="2BC3BAC0" w:rsidR="00D67E75" w:rsidRDefault="00D67102" w:rsidP="00D67102">
      <w:pPr>
        <w:pStyle w:val="Kop2"/>
      </w:pPr>
      <w:bookmarkStart w:id="14" w:name="_Toc404602587"/>
      <w:r>
        <w:t>Testscope</w:t>
      </w:r>
      <w:r w:rsidR="00D67E75" w:rsidRPr="00540C65">
        <w:t xml:space="preserve"> </w:t>
      </w:r>
      <w:r w:rsidR="00D67E75">
        <w:t>Vergunningen</w:t>
      </w:r>
      <w:bookmarkEnd w:id="14"/>
    </w:p>
    <w:p w14:paraId="23C34C18" w14:textId="5A7E2B77" w:rsidR="00D67102" w:rsidRDefault="00D67102" w:rsidP="00D67102">
      <w:pPr>
        <w:rPr>
          <w:szCs w:val="20"/>
        </w:rPr>
      </w:pPr>
      <w:r w:rsidRPr="00342B3B">
        <w:rPr>
          <w:szCs w:val="20"/>
        </w:rPr>
        <w:t xml:space="preserve">Indien een softwareproduct invulling geeft aan de </w:t>
      </w:r>
      <w:r>
        <w:rPr>
          <w:szCs w:val="20"/>
        </w:rPr>
        <w:t>referentiecomponent</w:t>
      </w:r>
      <w:r w:rsidRPr="00342B3B">
        <w:rPr>
          <w:szCs w:val="20"/>
        </w:rPr>
        <w:t xml:space="preserve"> </w:t>
      </w:r>
      <w:r>
        <w:rPr>
          <w:szCs w:val="20"/>
        </w:rPr>
        <w:t xml:space="preserve">Vergunningen, dan moet op het StUF Testplatform de </w:t>
      </w:r>
      <w:proofErr w:type="spellStart"/>
      <w:r>
        <w:rPr>
          <w:szCs w:val="20"/>
        </w:rPr>
        <w:t>testset</w:t>
      </w:r>
      <w:proofErr w:type="spellEnd"/>
      <w:r>
        <w:rPr>
          <w:szCs w:val="20"/>
        </w:rPr>
        <w:t xml:space="preserve"> WABO-BAG uitgevoerd worden voor de referentiecomponent Vergunningen.</w:t>
      </w:r>
    </w:p>
    <w:p w14:paraId="164B0D23" w14:textId="77777777" w:rsidR="00D67102" w:rsidRPr="00342B3B" w:rsidRDefault="00D67102" w:rsidP="00D67102">
      <w:pPr>
        <w:rPr>
          <w:szCs w:val="20"/>
        </w:rPr>
      </w:pPr>
    </w:p>
    <w:p w14:paraId="0EE01EC9" w14:textId="35566560" w:rsidR="00D67102" w:rsidRDefault="00D67102" w:rsidP="00D67E75">
      <w:pPr>
        <w:rPr>
          <w:szCs w:val="20"/>
        </w:rPr>
      </w:pPr>
      <w:r w:rsidRPr="00342B3B">
        <w:rPr>
          <w:szCs w:val="20"/>
        </w:rPr>
        <w:lastRenderedPageBreak/>
        <w:t xml:space="preserve">Tijdens de </w:t>
      </w:r>
      <w:proofErr w:type="spellStart"/>
      <w:r w:rsidRPr="00342B3B">
        <w:rPr>
          <w:szCs w:val="20"/>
        </w:rPr>
        <w:t>testset</w:t>
      </w:r>
      <w:proofErr w:type="spellEnd"/>
      <w:r w:rsidRPr="00342B3B">
        <w:rPr>
          <w:szCs w:val="20"/>
        </w:rPr>
        <w:t xml:space="preserve"> uitvoering mogen geen fouten geconstateerd worden door het StUF Testplatform.</w:t>
      </w:r>
    </w:p>
    <w:p w14:paraId="36119B72" w14:textId="77777777" w:rsidR="00D67102" w:rsidRDefault="00D67102" w:rsidP="00D67E75">
      <w:pPr>
        <w:rPr>
          <w:szCs w:val="20"/>
        </w:rPr>
      </w:pPr>
    </w:p>
    <w:p w14:paraId="5C853051" w14:textId="578220DD" w:rsidR="00D67102" w:rsidRDefault="00D67102" w:rsidP="00D67E75">
      <w:pPr>
        <w:rPr>
          <w:szCs w:val="20"/>
        </w:rPr>
      </w:pPr>
      <w:r>
        <w:rPr>
          <w:szCs w:val="20"/>
        </w:rPr>
        <w:t>Tijdens de testuitvoering</w:t>
      </w:r>
      <w:r w:rsidRPr="00003401">
        <w:rPr>
          <w:szCs w:val="20"/>
        </w:rPr>
        <w:t xml:space="preserve"> simuleert het StUF Testplatform een </w:t>
      </w:r>
      <w:r>
        <w:rPr>
          <w:szCs w:val="20"/>
        </w:rPr>
        <w:t>Gegevensmagazijn/BAG</w:t>
      </w:r>
      <w:r w:rsidRPr="00003401">
        <w:rPr>
          <w:szCs w:val="20"/>
        </w:rPr>
        <w:t xml:space="preserve"> </w:t>
      </w:r>
      <w:r>
        <w:rPr>
          <w:szCs w:val="20"/>
        </w:rPr>
        <w:t>applicatie</w:t>
      </w:r>
      <w:r w:rsidRPr="00003401">
        <w:rPr>
          <w:szCs w:val="20"/>
        </w:rPr>
        <w:t xml:space="preserve">. Er worden berichten naar </w:t>
      </w:r>
      <w:r>
        <w:rPr>
          <w:szCs w:val="20"/>
        </w:rPr>
        <w:t>het</w:t>
      </w:r>
      <w:r w:rsidRPr="00003401">
        <w:rPr>
          <w:szCs w:val="20"/>
        </w:rPr>
        <w:t xml:space="preserve"> softwareproduct gestuurd waarin zowel verplichte als</w:t>
      </w:r>
      <w:r>
        <w:rPr>
          <w:szCs w:val="20"/>
        </w:rPr>
        <w:t xml:space="preserve"> optionele elementen voorkomen. Tijdens de testuitvoering worden de volgende services getest:</w:t>
      </w:r>
    </w:p>
    <w:p w14:paraId="1261DE74" w14:textId="5AF95D9C" w:rsidR="00D67102" w:rsidRPr="00D67102" w:rsidRDefault="00D67102" w:rsidP="00D67102">
      <w:pPr>
        <w:pStyle w:val="Lijstalinea"/>
        <w:numPr>
          <w:ilvl w:val="0"/>
          <w:numId w:val="30"/>
        </w:numPr>
        <w:rPr>
          <w:szCs w:val="20"/>
        </w:rPr>
      </w:pPr>
      <w:r w:rsidRPr="00D67102">
        <w:rPr>
          <w:szCs w:val="20"/>
        </w:rPr>
        <w:t>Ad Hoc bevragingen BAG-Objecten</w:t>
      </w:r>
      <w:r w:rsidR="00D761A5">
        <w:rPr>
          <w:szCs w:val="20"/>
        </w:rPr>
        <w:t xml:space="preserve"> </w:t>
      </w:r>
      <w:r w:rsidR="00D761A5" w:rsidRPr="00D761A5">
        <w:t>(C)</w:t>
      </w:r>
    </w:p>
    <w:p w14:paraId="4F9FC2CF" w14:textId="7F116FFA" w:rsidR="00D67102" w:rsidRPr="00D67102" w:rsidRDefault="00D67102" w:rsidP="00D67102">
      <w:pPr>
        <w:pStyle w:val="Lijstalinea"/>
        <w:numPr>
          <w:ilvl w:val="0"/>
          <w:numId w:val="30"/>
        </w:numPr>
        <w:rPr>
          <w:szCs w:val="20"/>
        </w:rPr>
      </w:pPr>
      <w:r w:rsidRPr="00D67102">
        <w:rPr>
          <w:szCs w:val="20"/>
        </w:rPr>
        <w:t>Aanvraagnotificatie</w:t>
      </w:r>
      <w:r w:rsidR="00D761A5">
        <w:rPr>
          <w:szCs w:val="20"/>
        </w:rPr>
        <w:t xml:space="preserve"> </w:t>
      </w:r>
      <w:r w:rsidR="00D761A5" w:rsidRPr="00D761A5">
        <w:t>(C)</w:t>
      </w:r>
    </w:p>
    <w:p w14:paraId="3F0161A8" w14:textId="4A90D0BD" w:rsidR="00D67102" w:rsidRPr="00D67102" w:rsidRDefault="00D761A5" w:rsidP="00D67102">
      <w:pPr>
        <w:pStyle w:val="Lijstalinea"/>
        <w:numPr>
          <w:ilvl w:val="0"/>
          <w:numId w:val="30"/>
        </w:numPr>
        <w:rPr>
          <w:szCs w:val="20"/>
        </w:rPr>
      </w:pPr>
      <w:r>
        <w:rPr>
          <w:szCs w:val="20"/>
        </w:rPr>
        <w:t xml:space="preserve">Statusnotificatie </w:t>
      </w:r>
      <w:r w:rsidRPr="00D761A5">
        <w:t>(C)</w:t>
      </w:r>
    </w:p>
    <w:p w14:paraId="330C376F" w14:textId="2679CE00" w:rsidR="00D67102" w:rsidRPr="00D67102" w:rsidRDefault="00D67102" w:rsidP="00D67102">
      <w:pPr>
        <w:pStyle w:val="Lijstalinea"/>
        <w:numPr>
          <w:ilvl w:val="0"/>
          <w:numId w:val="30"/>
        </w:numPr>
        <w:rPr>
          <w:szCs w:val="20"/>
        </w:rPr>
      </w:pPr>
      <w:r w:rsidRPr="00D67102">
        <w:rPr>
          <w:szCs w:val="20"/>
        </w:rPr>
        <w:t>Toezichtnotificatie</w:t>
      </w:r>
      <w:r w:rsidR="00D761A5">
        <w:rPr>
          <w:szCs w:val="20"/>
        </w:rPr>
        <w:t xml:space="preserve"> </w:t>
      </w:r>
      <w:r w:rsidR="00D761A5" w:rsidRPr="00D761A5">
        <w:t>(C)</w:t>
      </w:r>
    </w:p>
    <w:p w14:paraId="4588CE6C" w14:textId="7116AFD9" w:rsidR="00D67102" w:rsidRPr="00D761A5" w:rsidRDefault="00D67102" w:rsidP="00D67102">
      <w:pPr>
        <w:pStyle w:val="Lijstalinea"/>
        <w:numPr>
          <w:ilvl w:val="0"/>
          <w:numId w:val="30"/>
        </w:numPr>
        <w:rPr>
          <w:szCs w:val="20"/>
        </w:rPr>
      </w:pPr>
      <w:proofErr w:type="spellStart"/>
      <w:r w:rsidRPr="00D67102">
        <w:rPr>
          <w:szCs w:val="20"/>
        </w:rPr>
        <w:t>ObjectenBijOnderdeel</w:t>
      </w:r>
      <w:proofErr w:type="spellEnd"/>
      <w:r w:rsidR="00D761A5">
        <w:rPr>
          <w:szCs w:val="20"/>
        </w:rPr>
        <w:t xml:space="preserve"> (P)</w:t>
      </w:r>
      <w:r w:rsidR="008A0AD3">
        <w:rPr>
          <w:szCs w:val="20"/>
        </w:rPr>
        <w:br/>
      </w:r>
    </w:p>
    <w:p w14:paraId="6FFBBFA1" w14:textId="2EA3162B" w:rsidR="00D67E75" w:rsidRDefault="00D67102" w:rsidP="00D67102">
      <w:pPr>
        <w:pStyle w:val="Kop2"/>
      </w:pPr>
      <w:bookmarkStart w:id="15" w:name="_Toc404602588"/>
      <w:r>
        <w:t>Testscope</w:t>
      </w:r>
      <w:r w:rsidR="00D67E75" w:rsidRPr="00E42BFE">
        <w:t xml:space="preserve"> </w:t>
      </w:r>
      <w:r w:rsidR="005C494C">
        <w:t>BAG</w:t>
      </w:r>
      <w:bookmarkEnd w:id="15"/>
    </w:p>
    <w:p w14:paraId="3F76ABF0" w14:textId="5E770CB9" w:rsidR="00D67102" w:rsidRDefault="00D67102" w:rsidP="00D67102">
      <w:pPr>
        <w:rPr>
          <w:szCs w:val="20"/>
        </w:rPr>
      </w:pPr>
      <w:r w:rsidRPr="00342B3B">
        <w:rPr>
          <w:szCs w:val="20"/>
        </w:rPr>
        <w:t xml:space="preserve">Indien een softwareproduct invulling geeft aan de </w:t>
      </w:r>
      <w:r>
        <w:rPr>
          <w:szCs w:val="20"/>
        </w:rPr>
        <w:t>referentiecomponent</w:t>
      </w:r>
      <w:r w:rsidRPr="00342B3B">
        <w:rPr>
          <w:szCs w:val="20"/>
        </w:rPr>
        <w:t xml:space="preserve"> </w:t>
      </w:r>
      <w:r>
        <w:rPr>
          <w:szCs w:val="20"/>
        </w:rPr>
        <w:t xml:space="preserve">BAG, dan moet op het StUF Testplatform de </w:t>
      </w:r>
      <w:proofErr w:type="spellStart"/>
      <w:r>
        <w:rPr>
          <w:szCs w:val="20"/>
        </w:rPr>
        <w:t>testset</w:t>
      </w:r>
      <w:proofErr w:type="spellEnd"/>
      <w:r>
        <w:rPr>
          <w:szCs w:val="20"/>
        </w:rPr>
        <w:t xml:space="preserve"> WABO-BAG uitgevoerd worden voor de referentiecomponent BAG</w:t>
      </w:r>
      <w:r w:rsidR="005C494C">
        <w:rPr>
          <w:szCs w:val="20"/>
        </w:rPr>
        <w:t>-administratie</w:t>
      </w:r>
      <w:r>
        <w:rPr>
          <w:szCs w:val="20"/>
        </w:rPr>
        <w:t>.</w:t>
      </w:r>
    </w:p>
    <w:p w14:paraId="46AEFB57" w14:textId="77777777" w:rsidR="00D67102" w:rsidRPr="00342B3B" w:rsidRDefault="00D67102" w:rsidP="00D67102">
      <w:pPr>
        <w:rPr>
          <w:szCs w:val="20"/>
        </w:rPr>
      </w:pPr>
    </w:p>
    <w:p w14:paraId="41ED1AB0" w14:textId="77777777" w:rsidR="00D67102" w:rsidRDefault="00D67102" w:rsidP="00D67102">
      <w:pPr>
        <w:rPr>
          <w:szCs w:val="20"/>
        </w:rPr>
      </w:pPr>
      <w:r w:rsidRPr="00342B3B">
        <w:rPr>
          <w:szCs w:val="20"/>
        </w:rPr>
        <w:t xml:space="preserve">Tijdens de </w:t>
      </w:r>
      <w:proofErr w:type="spellStart"/>
      <w:r w:rsidRPr="00342B3B">
        <w:rPr>
          <w:szCs w:val="20"/>
        </w:rPr>
        <w:t>testset</w:t>
      </w:r>
      <w:proofErr w:type="spellEnd"/>
      <w:r w:rsidRPr="00342B3B">
        <w:rPr>
          <w:szCs w:val="20"/>
        </w:rPr>
        <w:t xml:space="preserve"> uitvoering mogen geen fouten geconstateerd worden door het StUF Testplatform.</w:t>
      </w:r>
    </w:p>
    <w:p w14:paraId="4025A2DC" w14:textId="77777777" w:rsidR="00D67102" w:rsidRDefault="00D67102" w:rsidP="00D67102">
      <w:pPr>
        <w:rPr>
          <w:szCs w:val="20"/>
        </w:rPr>
      </w:pPr>
    </w:p>
    <w:p w14:paraId="7EE5B25A" w14:textId="1AB88AE5" w:rsidR="00D67102" w:rsidRDefault="00D67102" w:rsidP="00D67102">
      <w:pPr>
        <w:rPr>
          <w:szCs w:val="20"/>
        </w:rPr>
      </w:pPr>
      <w:r>
        <w:rPr>
          <w:szCs w:val="20"/>
        </w:rPr>
        <w:t>Tijdens de testuitvoering</w:t>
      </w:r>
      <w:r w:rsidRPr="00003401">
        <w:rPr>
          <w:szCs w:val="20"/>
        </w:rPr>
        <w:t xml:space="preserve"> simuleert het StUF Testplatform een </w:t>
      </w:r>
      <w:r w:rsidR="005C494C">
        <w:rPr>
          <w:szCs w:val="20"/>
        </w:rPr>
        <w:t>Vergunningen systeem</w:t>
      </w:r>
      <w:r w:rsidRPr="00003401">
        <w:rPr>
          <w:szCs w:val="20"/>
        </w:rPr>
        <w:t xml:space="preserve">. Er worden berichten naar </w:t>
      </w:r>
      <w:r>
        <w:rPr>
          <w:szCs w:val="20"/>
        </w:rPr>
        <w:t>het</w:t>
      </w:r>
      <w:r w:rsidRPr="00003401">
        <w:rPr>
          <w:szCs w:val="20"/>
        </w:rPr>
        <w:t xml:space="preserve"> </w:t>
      </w:r>
      <w:r w:rsidR="005C494C">
        <w:rPr>
          <w:szCs w:val="20"/>
        </w:rPr>
        <w:t xml:space="preserve">te testen </w:t>
      </w:r>
      <w:r w:rsidRPr="00003401">
        <w:rPr>
          <w:szCs w:val="20"/>
        </w:rPr>
        <w:t>softwareproduct gestuurd waarin zowel verplichte als</w:t>
      </w:r>
      <w:r>
        <w:rPr>
          <w:szCs w:val="20"/>
        </w:rPr>
        <w:t xml:space="preserve"> optionele elementen voorkomen. Tijdens de testuitvoering worden de volgende services getest:</w:t>
      </w:r>
    </w:p>
    <w:p w14:paraId="4CF81E21" w14:textId="2A4276C7" w:rsidR="00D67102" w:rsidRPr="00D67102" w:rsidRDefault="00D67102" w:rsidP="00D67102">
      <w:pPr>
        <w:pStyle w:val="Lijstalinea"/>
        <w:numPr>
          <w:ilvl w:val="0"/>
          <w:numId w:val="31"/>
        </w:numPr>
        <w:rPr>
          <w:szCs w:val="20"/>
        </w:rPr>
      </w:pPr>
      <w:r w:rsidRPr="00D67102">
        <w:rPr>
          <w:szCs w:val="20"/>
        </w:rPr>
        <w:t>Ad Hoc bevragingen BAG-Objecten</w:t>
      </w:r>
      <w:r w:rsidR="00D761A5">
        <w:rPr>
          <w:szCs w:val="20"/>
        </w:rPr>
        <w:t xml:space="preserve"> (P)</w:t>
      </w:r>
    </w:p>
    <w:p w14:paraId="65A8C65B" w14:textId="52D3674A" w:rsidR="00D67102" w:rsidRPr="00D67102" w:rsidRDefault="00D67102" w:rsidP="00D67102">
      <w:pPr>
        <w:pStyle w:val="Lijstalinea"/>
        <w:numPr>
          <w:ilvl w:val="0"/>
          <w:numId w:val="31"/>
        </w:numPr>
        <w:rPr>
          <w:szCs w:val="20"/>
        </w:rPr>
      </w:pPr>
      <w:r w:rsidRPr="00D67102">
        <w:rPr>
          <w:szCs w:val="20"/>
        </w:rPr>
        <w:t>Aanvraagnotificatie</w:t>
      </w:r>
      <w:r w:rsidR="00D761A5">
        <w:rPr>
          <w:szCs w:val="20"/>
        </w:rPr>
        <w:t xml:space="preserve"> (P)</w:t>
      </w:r>
    </w:p>
    <w:p w14:paraId="16CE8041" w14:textId="132E682A" w:rsidR="00D67102" w:rsidRPr="00D67102" w:rsidRDefault="00D67102" w:rsidP="00D67102">
      <w:pPr>
        <w:pStyle w:val="Lijstalinea"/>
        <w:numPr>
          <w:ilvl w:val="0"/>
          <w:numId w:val="31"/>
        </w:numPr>
        <w:rPr>
          <w:szCs w:val="20"/>
        </w:rPr>
      </w:pPr>
      <w:r w:rsidRPr="00D67102">
        <w:rPr>
          <w:szCs w:val="20"/>
        </w:rPr>
        <w:t xml:space="preserve">Statusnotificatie </w:t>
      </w:r>
      <w:r w:rsidR="00D761A5">
        <w:rPr>
          <w:szCs w:val="20"/>
        </w:rPr>
        <w:t>(P)</w:t>
      </w:r>
    </w:p>
    <w:p w14:paraId="0B1B065F" w14:textId="2CA1CFFB" w:rsidR="00D67102" w:rsidRPr="00D67102" w:rsidRDefault="00D67102" w:rsidP="00D67102">
      <w:pPr>
        <w:pStyle w:val="Lijstalinea"/>
        <w:numPr>
          <w:ilvl w:val="0"/>
          <w:numId w:val="31"/>
        </w:numPr>
        <w:rPr>
          <w:szCs w:val="20"/>
        </w:rPr>
      </w:pPr>
      <w:r w:rsidRPr="00D67102">
        <w:rPr>
          <w:szCs w:val="20"/>
        </w:rPr>
        <w:t>Toezichtnotificatie</w:t>
      </w:r>
      <w:r w:rsidR="00D761A5">
        <w:rPr>
          <w:szCs w:val="20"/>
        </w:rPr>
        <w:t xml:space="preserve"> (P)</w:t>
      </w:r>
    </w:p>
    <w:p w14:paraId="26D02C4D" w14:textId="680326DB" w:rsidR="00D67102" w:rsidRPr="00D67102" w:rsidRDefault="00D67102" w:rsidP="00D67102">
      <w:pPr>
        <w:pStyle w:val="Lijstalinea"/>
        <w:numPr>
          <w:ilvl w:val="0"/>
          <w:numId w:val="31"/>
        </w:numPr>
        <w:rPr>
          <w:szCs w:val="20"/>
        </w:rPr>
      </w:pPr>
      <w:proofErr w:type="spellStart"/>
      <w:r w:rsidRPr="00D67102">
        <w:rPr>
          <w:szCs w:val="20"/>
        </w:rPr>
        <w:t>ObjectenBijOnderdeel</w:t>
      </w:r>
      <w:proofErr w:type="spellEnd"/>
      <w:r w:rsidR="00D761A5">
        <w:rPr>
          <w:szCs w:val="20"/>
        </w:rPr>
        <w:t xml:space="preserve"> </w:t>
      </w:r>
      <w:r w:rsidR="00D761A5" w:rsidRPr="00D761A5">
        <w:t>(C)</w:t>
      </w:r>
    </w:p>
    <w:p w14:paraId="285A0E14" w14:textId="77777777" w:rsidR="00D67102" w:rsidRDefault="00D67102" w:rsidP="00D67E75">
      <w:pPr>
        <w:rPr>
          <w:szCs w:val="20"/>
        </w:rPr>
      </w:pPr>
    </w:p>
    <w:p w14:paraId="345E9C13" w14:textId="4CDC1D4F" w:rsidR="001E1955" w:rsidRPr="001E1955" w:rsidRDefault="00D67E75" w:rsidP="001E1955">
      <w:pPr>
        <w:rPr>
          <w:szCs w:val="20"/>
        </w:rPr>
      </w:pPr>
      <w:r>
        <w:rPr>
          <w:szCs w:val="20"/>
        </w:rPr>
        <w:t xml:space="preserve">Indien </w:t>
      </w:r>
      <w:r w:rsidR="005C494C">
        <w:rPr>
          <w:szCs w:val="20"/>
        </w:rPr>
        <w:t>het te testen softwareproduct</w:t>
      </w:r>
      <w:r>
        <w:rPr>
          <w:szCs w:val="20"/>
        </w:rPr>
        <w:t xml:space="preserve"> services ondersteunt die onderdeel uitmaken van de Zaak- en Documentservices dan vervult de te testen applicatie de rol van Document- of Zaakservice </w:t>
      </w:r>
      <w:proofErr w:type="spellStart"/>
      <w:r>
        <w:rPr>
          <w:szCs w:val="20"/>
        </w:rPr>
        <w:t>consumer</w:t>
      </w:r>
      <w:proofErr w:type="spellEnd"/>
      <w:r>
        <w:rPr>
          <w:szCs w:val="20"/>
        </w:rPr>
        <w:t xml:space="preserve"> vanuit de context van de Zaak- en Documentservices standaard. In dit geval moet de te testen applicatie ook voldoen aan de eisen van een Document- of Zaakservice </w:t>
      </w:r>
      <w:proofErr w:type="spellStart"/>
      <w:r>
        <w:rPr>
          <w:szCs w:val="20"/>
        </w:rPr>
        <w:t>consumer</w:t>
      </w:r>
      <w:proofErr w:type="spellEnd"/>
      <w:r>
        <w:rPr>
          <w:szCs w:val="20"/>
        </w:rPr>
        <w:t xml:space="preserve"> zoals beschreven in de Zaak- en Documentservices testset. </w:t>
      </w:r>
      <w:r w:rsidR="001E1955">
        <w:rPr>
          <w:szCs w:val="20"/>
        </w:rPr>
        <w:br/>
      </w:r>
    </w:p>
    <w:p w14:paraId="2C9653E1" w14:textId="1E1CA373" w:rsidR="001E1955" w:rsidRDefault="001E1955" w:rsidP="001E1955">
      <w:pPr>
        <w:pStyle w:val="Kop2"/>
      </w:pPr>
      <w:bookmarkStart w:id="16" w:name="_Toc404602589"/>
      <w:r>
        <w:t>Testscope Gegevensmagazijn</w:t>
      </w:r>
      <w:bookmarkEnd w:id="16"/>
    </w:p>
    <w:p w14:paraId="4F8217E9" w14:textId="742CF762" w:rsidR="001E1955" w:rsidRDefault="001E1955" w:rsidP="001E1955">
      <w:pPr>
        <w:rPr>
          <w:lang w:eastAsia="en-US"/>
        </w:rPr>
      </w:pPr>
      <w:r w:rsidRPr="001E1955">
        <w:rPr>
          <w:lang w:eastAsia="en-US"/>
        </w:rPr>
        <w:t xml:space="preserve">Indien een softwareproduct invulling geeft aan de referentiecomponent BAG, dan moet op het StUF Testplatform de </w:t>
      </w:r>
      <w:proofErr w:type="spellStart"/>
      <w:r w:rsidRPr="001E1955">
        <w:rPr>
          <w:lang w:eastAsia="en-US"/>
        </w:rPr>
        <w:t>testset</w:t>
      </w:r>
      <w:proofErr w:type="spellEnd"/>
      <w:r w:rsidRPr="001E1955">
        <w:rPr>
          <w:lang w:eastAsia="en-US"/>
        </w:rPr>
        <w:t xml:space="preserve"> WABO-BAG uitgevoerd worden voor de referentiecomponent </w:t>
      </w:r>
      <w:r>
        <w:rPr>
          <w:lang w:eastAsia="en-US"/>
        </w:rPr>
        <w:t>Gegevensmagazijn</w:t>
      </w:r>
      <w:r w:rsidRPr="001E1955">
        <w:rPr>
          <w:lang w:eastAsia="en-US"/>
        </w:rPr>
        <w:t>.</w:t>
      </w:r>
      <w:r>
        <w:rPr>
          <w:lang w:eastAsia="en-US"/>
        </w:rPr>
        <w:t xml:space="preserve"> </w:t>
      </w:r>
      <w:r>
        <w:rPr>
          <w:lang w:eastAsia="en-US"/>
        </w:rPr>
        <w:br/>
      </w:r>
    </w:p>
    <w:p w14:paraId="09EDB103" w14:textId="3CA9F548" w:rsidR="001E1955" w:rsidRDefault="001E1955" w:rsidP="001E1955">
      <w:pPr>
        <w:rPr>
          <w:szCs w:val="20"/>
        </w:rPr>
      </w:pPr>
      <w:r>
        <w:rPr>
          <w:szCs w:val="20"/>
        </w:rPr>
        <w:t>Tijdens de testuitvoering</w:t>
      </w:r>
      <w:r w:rsidRPr="00003401">
        <w:rPr>
          <w:szCs w:val="20"/>
        </w:rPr>
        <w:t xml:space="preserve"> simuleert het StUF Testplatform een </w:t>
      </w:r>
      <w:r>
        <w:rPr>
          <w:szCs w:val="20"/>
        </w:rPr>
        <w:t>Vergunningen systeem</w:t>
      </w:r>
      <w:r w:rsidRPr="00003401">
        <w:rPr>
          <w:szCs w:val="20"/>
        </w:rPr>
        <w:t xml:space="preserve">. Er worden berichten naar </w:t>
      </w:r>
      <w:r>
        <w:rPr>
          <w:szCs w:val="20"/>
        </w:rPr>
        <w:t>het</w:t>
      </w:r>
      <w:r w:rsidRPr="00003401">
        <w:rPr>
          <w:szCs w:val="20"/>
        </w:rPr>
        <w:t xml:space="preserve"> </w:t>
      </w:r>
      <w:r>
        <w:rPr>
          <w:szCs w:val="20"/>
        </w:rPr>
        <w:t xml:space="preserve">te testen </w:t>
      </w:r>
      <w:r w:rsidRPr="00003401">
        <w:rPr>
          <w:szCs w:val="20"/>
        </w:rPr>
        <w:t>softwareproduct gestuurd waarin zowel verplichte als</w:t>
      </w:r>
      <w:r>
        <w:rPr>
          <w:szCs w:val="20"/>
        </w:rPr>
        <w:t xml:space="preserve"> optionele elementen voorkomen. Tijdens de testuitvoering worden de volgende service getest:</w:t>
      </w:r>
    </w:p>
    <w:p w14:paraId="45133C13" w14:textId="5BF687A2" w:rsidR="00D67E75" w:rsidRPr="001E1955" w:rsidRDefault="001E1955" w:rsidP="00D67E75">
      <w:pPr>
        <w:pStyle w:val="Lijstalinea"/>
        <w:numPr>
          <w:ilvl w:val="0"/>
          <w:numId w:val="32"/>
        </w:numPr>
        <w:rPr>
          <w:szCs w:val="20"/>
        </w:rPr>
      </w:pPr>
      <w:r w:rsidRPr="00D67102">
        <w:rPr>
          <w:szCs w:val="20"/>
        </w:rPr>
        <w:t>Ad Hoc bevragingen BAG-Objecten</w:t>
      </w:r>
      <w:r w:rsidR="00D761A5">
        <w:rPr>
          <w:szCs w:val="20"/>
        </w:rPr>
        <w:t xml:space="preserve"> (P)</w:t>
      </w:r>
    </w:p>
    <w:p w14:paraId="0DF47993" w14:textId="77777777" w:rsidR="00D67E75" w:rsidRPr="00A07A4F" w:rsidRDefault="00D67E75" w:rsidP="005C494C">
      <w:pPr>
        <w:pStyle w:val="Kop1"/>
      </w:pPr>
      <w:bookmarkStart w:id="17" w:name="_Toc371080796"/>
      <w:bookmarkStart w:id="18" w:name="_Toc404602590"/>
      <w:r w:rsidRPr="00A07A4F">
        <w:lastRenderedPageBreak/>
        <w:t>Gebruik van spreadsheet</w:t>
      </w:r>
      <w:bookmarkEnd w:id="17"/>
      <w:bookmarkEnd w:id="18"/>
    </w:p>
    <w:p w14:paraId="76E8B99E" w14:textId="08C2CDD2" w:rsidR="00D67E75" w:rsidRDefault="00D67E75" w:rsidP="00D67E75">
      <w:pPr>
        <w:rPr>
          <w:szCs w:val="20"/>
        </w:rPr>
      </w:pPr>
      <w:r w:rsidRPr="00A07A4F">
        <w:rPr>
          <w:szCs w:val="20"/>
        </w:rPr>
        <w:t>In bijgevoegd spreadsheet zijn de testscenario’s gedetailleerd beschreven</w:t>
      </w:r>
      <w:r w:rsidR="001E1955">
        <w:rPr>
          <w:szCs w:val="20"/>
        </w:rPr>
        <w:t xml:space="preserve"> die onderdeel uitmaken van de </w:t>
      </w:r>
      <w:proofErr w:type="spellStart"/>
      <w:r w:rsidR="001E1955">
        <w:rPr>
          <w:szCs w:val="20"/>
        </w:rPr>
        <w:t>testset</w:t>
      </w:r>
      <w:proofErr w:type="spellEnd"/>
      <w:r w:rsidRPr="00A07A4F">
        <w:rPr>
          <w:szCs w:val="20"/>
        </w:rPr>
        <w:t xml:space="preserve">. Voor elk referentiecomponent is een apart tabblad aangemaakt. Afbeelding 2 geeft een voorbeeld van een scenario beschrijving. Deze bestaat uit een </w:t>
      </w:r>
      <w:proofErr w:type="spellStart"/>
      <w:r w:rsidRPr="00A07A4F">
        <w:rPr>
          <w:szCs w:val="20"/>
        </w:rPr>
        <w:t>sequence</w:t>
      </w:r>
      <w:proofErr w:type="spellEnd"/>
      <w:r w:rsidRPr="00A07A4F">
        <w:rPr>
          <w:szCs w:val="20"/>
        </w:rPr>
        <w:t xml:space="preserve"> diagram (in UML) en een tabel waarin wordt toegelicht welke acties uitgevoerd moeten worden en wat daarbij het resultaat moet zijn.</w:t>
      </w:r>
    </w:p>
    <w:p w14:paraId="5925CB99" w14:textId="77777777" w:rsidR="00D67E75" w:rsidRDefault="00D67E75" w:rsidP="00D67E75">
      <w:pPr>
        <w:rPr>
          <w:szCs w:val="20"/>
        </w:rPr>
      </w:pPr>
    </w:p>
    <w:p w14:paraId="1A008753" w14:textId="77777777" w:rsidR="00D67E75" w:rsidRPr="002142B5" w:rsidRDefault="00D67E75" w:rsidP="00D67E75">
      <w:pPr>
        <w:rPr>
          <w:szCs w:val="20"/>
        </w:rPr>
      </w:pPr>
      <w:r>
        <w:rPr>
          <w:noProof/>
          <w:szCs w:val="20"/>
          <w:lang w:val="en-US" w:eastAsia="en-US"/>
        </w:rPr>
        <w:drawing>
          <wp:inline distT="0" distB="0" distL="0" distR="0" wp14:anchorId="33F57B48" wp14:editId="6B8749B4">
            <wp:extent cx="5743575" cy="2247900"/>
            <wp:effectExtent l="0" t="0" r="9525" b="0"/>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43575" cy="2247900"/>
                    </a:xfrm>
                    <a:prstGeom prst="rect">
                      <a:avLst/>
                    </a:prstGeom>
                    <a:noFill/>
                    <a:ln>
                      <a:noFill/>
                    </a:ln>
                  </pic:spPr>
                </pic:pic>
              </a:graphicData>
            </a:graphic>
          </wp:inline>
        </w:drawing>
      </w:r>
    </w:p>
    <w:p w14:paraId="21542D5B" w14:textId="77777777" w:rsidR="00D67E75" w:rsidRPr="00A07A4F" w:rsidRDefault="00D67E75" w:rsidP="00D67E75">
      <w:pPr>
        <w:pStyle w:val="tabeltekst"/>
      </w:pPr>
      <w:r w:rsidRPr="00A07A4F">
        <w:rPr>
          <w:color w:val="E37222"/>
        </w:rPr>
        <w:t xml:space="preserve"> </w:t>
      </w:r>
      <w:r w:rsidRPr="00A07A4F">
        <w:t xml:space="preserve">Afbeelding </w:t>
      </w:r>
      <w:r w:rsidR="00C02C46">
        <w:fldChar w:fldCharType="begin"/>
      </w:r>
      <w:r w:rsidR="00C02C46">
        <w:instrText xml:space="preserve"> SEQ  Figuur \* MERGEFORMAT </w:instrText>
      </w:r>
      <w:r w:rsidR="00C02C46">
        <w:fldChar w:fldCharType="separate"/>
      </w:r>
      <w:r>
        <w:rPr>
          <w:noProof/>
        </w:rPr>
        <w:t>2</w:t>
      </w:r>
      <w:r w:rsidR="00C02C46">
        <w:rPr>
          <w:noProof/>
        </w:rPr>
        <w:fldChar w:fldCharType="end"/>
      </w:r>
      <w:r w:rsidRPr="00A07A4F">
        <w:t>: voorbeeld scenariobeschrijving</w:t>
      </w:r>
      <w:r>
        <w:t>.</w:t>
      </w:r>
    </w:p>
    <w:p w14:paraId="355CCA5C" w14:textId="77777777" w:rsidR="00D67E75" w:rsidRPr="00A07A4F" w:rsidRDefault="00D67E75" w:rsidP="00D67E75">
      <w:pPr>
        <w:rPr>
          <w:sz w:val="20"/>
          <w:szCs w:val="20"/>
        </w:rPr>
      </w:pPr>
    </w:p>
    <w:p w14:paraId="43CBFE25" w14:textId="77777777" w:rsidR="00D67E75" w:rsidRPr="00A07A4F" w:rsidRDefault="00D67E75" w:rsidP="00D67E75">
      <w:pPr>
        <w:rPr>
          <w:szCs w:val="20"/>
        </w:rPr>
      </w:pPr>
      <w:r w:rsidRPr="00A07A4F">
        <w:rPr>
          <w:szCs w:val="20"/>
        </w:rPr>
        <w:t xml:space="preserve">Het </w:t>
      </w:r>
      <w:proofErr w:type="spellStart"/>
      <w:r w:rsidRPr="00A07A4F">
        <w:rPr>
          <w:szCs w:val="20"/>
        </w:rPr>
        <w:t>sequence</w:t>
      </w:r>
      <w:proofErr w:type="spellEnd"/>
      <w:r w:rsidRPr="00A07A4F">
        <w:rPr>
          <w:szCs w:val="20"/>
        </w:rPr>
        <w:t xml:space="preserve"> diagram geeft aan in welke volgorde de berichten verstuurd dan wel ontvangen moeten worden. Scenariostappen worden met rode bolletjes gemarkeerd. </w:t>
      </w:r>
    </w:p>
    <w:p w14:paraId="03E1994D" w14:textId="77777777" w:rsidR="00D67E75" w:rsidRPr="00A07A4F" w:rsidRDefault="00D67E75" w:rsidP="00D67E75">
      <w:pPr>
        <w:pStyle w:val="Kop1"/>
      </w:pPr>
      <w:bookmarkStart w:id="19" w:name="_Toc371080797"/>
      <w:bookmarkStart w:id="20" w:name="_Toc404602591"/>
      <w:r w:rsidRPr="00A07A4F">
        <w:lastRenderedPageBreak/>
        <w:t>Afspraken en publicatie resultaten</w:t>
      </w:r>
      <w:bookmarkEnd w:id="19"/>
      <w:bookmarkEnd w:id="20"/>
    </w:p>
    <w:p w14:paraId="00C2D9DF" w14:textId="77777777" w:rsidR="00D67E75" w:rsidRPr="00F507F0" w:rsidRDefault="00D67E75" w:rsidP="00D67E75">
      <w:pPr>
        <w:pStyle w:val="Kop2"/>
        <w:rPr>
          <w:sz w:val="22"/>
          <w:lang w:val="en-US"/>
        </w:rPr>
      </w:pPr>
      <w:bookmarkStart w:id="21" w:name="_Toc371080798"/>
      <w:bookmarkStart w:id="22" w:name="_Toc404602592"/>
      <w:r w:rsidRPr="00F507F0">
        <w:rPr>
          <w:sz w:val="22"/>
          <w:lang w:val="en-US"/>
        </w:rPr>
        <w:t xml:space="preserve">KING/NUP covenant en </w:t>
      </w:r>
      <w:proofErr w:type="spellStart"/>
      <w:r w:rsidRPr="00F507F0">
        <w:rPr>
          <w:sz w:val="22"/>
          <w:lang w:val="en-US"/>
        </w:rPr>
        <w:t>Wabo</w:t>
      </w:r>
      <w:proofErr w:type="spellEnd"/>
      <w:r w:rsidRPr="00F507F0">
        <w:rPr>
          <w:sz w:val="22"/>
          <w:lang w:val="en-US"/>
        </w:rPr>
        <w:t>-BAG services 1.0 addendum</w:t>
      </w:r>
      <w:bookmarkEnd w:id="21"/>
      <w:bookmarkEnd w:id="22"/>
    </w:p>
    <w:p w14:paraId="4E2CEAA5" w14:textId="77777777" w:rsidR="00D67E75" w:rsidRPr="007E4CCC" w:rsidRDefault="00D67E75" w:rsidP="00D67E75">
      <w:pPr>
        <w:rPr>
          <w:szCs w:val="20"/>
        </w:rPr>
      </w:pPr>
      <w:r w:rsidRPr="00A07A4F">
        <w:rPr>
          <w:szCs w:val="20"/>
        </w:rPr>
        <w:t xml:space="preserve">KING heeft afspraken met leveranciers gemaakt over het gebruik van standaarden, testinstrumenten en publicatie van testresultaten. Deze zijn vastgelegd in het </w:t>
      </w:r>
      <w:hyperlink r:id="rId34" w:history="1">
        <w:r>
          <w:rPr>
            <w:rStyle w:val="Hyperlink"/>
            <w:szCs w:val="20"/>
          </w:rPr>
          <w:t>KING/NUP convenant</w:t>
        </w:r>
      </w:hyperlink>
      <w:r>
        <w:rPr>
          <w:szCs w:val="20"/>
        </w:rPr>
        <w:t xml:space="preserve"> </w:t>
      </w:r>
      <w:r w:rsidRPr="00A07A4F">
        <w:rPr>
          <w:szCs w:val="20"/>
        </w:rPr>
        <w:t xml:space="preserve">en </w:t>
      </w:r>
      <w:r w:rsidRPr="00DF301E">
        <w:rPr>
          <w:szCs w:val="20"/>
        </w:rPr>
        <w:t xml:space="preserve">aanvullend </w:t>
      </w:r>
      <w:hyperlink r:id="rId35" w:history="1">
        <w:proofErr w:type="spellStart"/>
        <w:r w:rsidRPr="00955908">
          <w:rPr>
            <w:rStyle w:val="Hyperlink"/>
          </w:rPr>
          <w:t>Wabo</w:t>
        </w:r>
        <w:proofErr w:type="spellEnd"/>
        <w:r w:rsidRPr="00955908">
          <w:rPr>
            <w:rStyle w:val="Hyperlink"/>
          </w:rPr>
          <w:t>-BAG services 1.0 addendum</w:t>
        </w:r>
      </w:hyperlink>
      <w:r>
        <w:t>.</w:t>
      </w:r>
      <w:r w:rsidRPr="00A07A4F">
        <w:rPr>
          <w:szCs w:val="20"/>
        </w:rPr>
        <w:t xml:space="preserve"> De volgende werkafspraken worden middels deze testset door KING ingevuld:</w:t>
      </w:r>
    </w:p>
    <w:p w14:paraId="2C32A358" w14:textId="77777777" w:rsidR="00D67E75" w:rsidRPr="00A07A4F" w:rsidRDefault="00D67E75" w:rsidP="00D67E75">
      <w:pPr>
        <w:pStyle w:val="Lijstalinea"/>
        <w:numPr>
          <w:ilvl w:val="0"/>
          <w:numId w:val="9"/>
        </w:numPr>
        <w:rPr>
          <w:szCs w:val="20"/>
        </w:rPr>
      </w:pPr>
      <w:r w:rsidRPr="00A07A4F">
        <w:rPr>
          <w:szCs w:val="20"/>
        </w:rPr>
        <w:t>KING [..] zorgt samen met de leveranciers voor een uniforme testset conform de standaard;</w:t>
      </w:r>
    </w:p>
    <w:p w14:paraId="2DB13F63" w14:textId="77777777" w:rsidR="00D67E75" w:rsidRDefault="00D67E75" w:rsidP="00D67E75">
      <w:pPr>
        <w:pStyle w:val="Lijstalinea"/>
        <w:numPr>
          <w:ilvl w:val="0"/>
          <w:numId w:val="9"/>
        </w:numPr>
        <w:rPr>
          <w:szCs w:val="20"/>
        </w:rPr>
      </w:pPr>
      <w:r w:rsidRPr="00A07A4F">
        <w:rPr>
          <w:szCs w:val="20"/>
        </w:rPr>
        <w:t>KING zorgt dat de testset wordt ondersteund in het StUF</w:t>
      </w:r>
      <w:r>
        <w:rPr>
          <w:szCs w:val="20"/>
        </w:rPr>
        <w:t xml:space="preserve"> Testplatform.</w:t>
      </w:r>
    </w:p>
    <w:p w14:paraId="03D97955" w14:textId="77777777" w:rsidR="00D67E75" w:rsidRPr="00A07A4F" w:rsidRDefault="00D67E75" w:rsidP="00D67E75">
      <w:pPr>
        <w:pStyle w:val="Lijstalinea"/>
        <w:rPr>
          <w:szCs w:val="20"/>
        </w:rPr>
      </w:pPr>
    </w:p>
    <w:p w14:paraId="4910667A" w14:textId="77777777" w:rsidR="00D67E75" w:rsidRDefault="00D67E75" w:rsidP="00D67E75">
      <w:r w:rsidRPr="00A07A4F">
        <w:rPr>
          <w:szCs w:val="20"/>
        </w:rPr>
        <w:t>Leveranciers dienen voorafgaand aan de in bedrijfstelling en als onderdeel van de acceptatie van de software voor alle van toepassing zijn testscenario’s een testrapportage op te leveren uit het</w:t>
      </w:r>
      <w:r>
        <w:rPr>
          <w:szCs w:val="20"/>
        </w:rPr>
        <w:t xml:space="preserve"> </w:t>
      </w:r>
      <w:hyperlink r:id="rId36" w:history="1">
        <w:r>
          <w:rPr>
            <w:rStyle w:val="Hyperlink"/>
          </w:rPr>
          <w:t>StUF Testplatform</w:t>
        </w:r>
      </w:hyperlink>
      <w:r>
        <w:t>.</w:t>
      </w:r>
    </w:p>
    <w:p w14:paraId="153843CB" w14:textId="77777777" w:rsidR="00D67E75" w:rsidRDefault="00D67E75" w:rsidP="00D67E75"/>
    <w:p w14:paraId="2A8D84AF" w14:textId="77777777" w:rsidR="00D67E75" w:rsidRPr="00A07A4F" w:rsidRDefault="00D67E75" w:rsidP="00D67E75">
      <w:pPr>
        <w:rPr>
          <w:szCs w:val="20"/>
        </w:rPr>
      </w:pPr>
      <w:r w:rsidRPr="00A07A4F">
        <w:rPr>
          <w:szCs w:val="20"/>
        </w:rPr>
        <w:t xml:space="preserve">In de testrapporten </w:t>
      </w:r>
      <w:r>
        <w:rPr>
          <w:szCs w:val="20"/>
        </w:rPr>
        <w:t>moeten alle resultaten positief zijn</w:t>
      </w:r>
      <w:r w:rsidRPr="00A07A4F">
        <w:rPr>
          <w:szCs w:val="20"/>
        </w:rPr>
        <w:t>. De testrapporten moeten gepubliceerd worden in de GEMMA Softwarecatalogus (zie par</w:t>
      </w:r>
      <w:r>
        <w:rPr>
          <w:szCs w:val="20"/>
        </w:rPr>
        <w:t>.</w:t>
      </w:r>
      <w:r w:rsidRPr="00A07A4F">
        <w:rPr>
          <w:szCs w:val="20"/>
        </w:rPr>
        <w:t xml:space="preserve"> 2.2). Hiermee geeft een leverancier invulling aan de volgende werkaf</w:t>
      </w:r>
      <w:r>
        <w:rPr>
          <w:szCs w:val="20"/>
        </w:rPr>
        <w:t xml:space="preserve">spraken die zijn gemaakt in de </w:t>
      </w:r>
      <w:proofErr w:type="spellStart"/>
      <w:r>
        <w:rPr>
          <w:szCs w:val="20"/>
        </w:rPr>
        <w:t>Wabo</w:t>
      </w:r>
      <w:proofErr w:type="spellEnd"/>
      <w:r>
        <w:rPr>
          <w:szCs w:val="20"/>
        </w:rPr>
        <w:t>-BAG services</w:t>
      </w:r>
      <w:r w:rsidRPr="00A07A4F">
        <w:rPr>
          <w:szCs w:val="20"/>
        </w:rPr>
        <w:t xml:space="preserve"> </w:t>
      </w:r>
      <w:r>
        <w:rPr>
          <w:szCs w:val="20"/>
        </w:rPr>
        <w:t xml:space="preserve">1.0 </w:t>
      </w:r>
      <w:r w:rsidRPr="00A07A4F">
        <w:rPr>
          <w:szCs w:val="20"/>
        </w:rPr>
        <w:t>Addendum:</w:t>
      </w:r>
    </w:p>
    <w:p w14:paraId="1228016C" w14:textId="77777777" w:rsidR="00D67E75" w:rsidRPr="00A07A4F" w:rsidRDefault="00D67E75" w:rsidP="00D67E75">
      <w:pPr>
        <w:pStyle w:val="Lijstalinea"/>
        <w:numPr>
          <w:ilvl w:val="0"/>
          <w:numId w:val="9"/>
        </w:numPr>
        <w:rPr>
          <w:szCs w:val="20"/>
        </w:rPr>
      </w:pPr>
      <w:r w:rsidRPr="00A07A4F">
        <w:rPr>
          <w:szCs w:val="20"/>
        </w:rPr>
        <w:t>Leveranciers voeren een co</w:t>
      </w:r>
      <w:r>
        <w:rPr>
          <w:szCs w:val="20"/>
        </w:rPr>
        <w:t>mpliancy test uit met het StUF-T</w:t>
      </w:r>
      <w:r w:rsidRPr="00A07A4F">
        <w:rPr>
          <w:szCs w:val="20"/>
        </w:rPr>
        <w:t>estplatform voordat software in productie wordt genomen. Hieruit mogen geen fouten naar voren komen;</w:t>
      </w:r>
    </w:p>
    <w:p w14:paraId="23CB4987" w14:textId="77777777" w:rsidR="00D67E75" w:rsidRPr="00A07A4F" w:rsidRDefault="00D67E75" w:rsidP="00D67E75">
      <w:pPr>
        <w:pStyle w:val="Lijstalinea"/>
        <w:numPr>
          <w:ilvl w:val="0"/>
          <w:numId w:val="9"/>
        </w:numPr>
        <w:rPr>
          <w:szCs w:val="20"/>
        </w:rPr>
      </w:pPr>
      <w:r w:rsidRPr="00A07A4F">
        <w:rPr>
          <w:szCs w:val="20"/>
        </w:rPr>
        <w:t xml:space="preserve">Leverancier publiceert via de softwarecatalogus welke softwareproducten compliant zijn aan de </w:t>
      </w:r>
      <w:r w:rsidRPr="00DF301E">
        <w:rPr>
          <w:szCs w:val="20"/>
        </w:rPr>
        <w:t xml:space="preserve">standaard </w:t>
      </w:r>
      <w:proofErr w:type="spellStart"/>
      <w:r>
        <w:rPr>
          <w:szCs w:val="20"/>
        </w:rPr>
        <w:t>Wabo</w:t>
      </w:r>
      <w:proofErr w:type="spellEnd"/>
      <w:r>
        <w:rPr>
          <w:szCs w:val="20"/>
        </w:rPr>
        <w:t>-BAG services</w:t>
      </w:r>
      <w:r w:rsidRPr="00DF301E">
        <w:rPr>
          <w:szCs w:val="20"/>
        </w:rPr>
        <w:t xml:space="preserve"> 1.0, en</w:t>
      </w:r>
      <w:r w:rsidRPr="00A07A4F">
        <w:rPr>
          <w:szCs w:val="20"/>
        </w:rPr>
        <w:t xml:space="preserve"> verwijst daarbij naar de uitkomsten (testrapportages) van de compliancy-testen die uitgevoerd zijn op het StUF testplatform.</w:t>
      </w:r>
    </w:p>
    <w:p w14:paraId="48D089D9" w14:textId="77777777" w:rsidR="00D67E75" w:rsidRPr="00A07A4F" w:rsidRDefault="00D67E75" w:rsidP="00D67E75">
      <w:pPr>
        <w:rPr>
          <w:lang w:eastAsia="en-US"/>
        </w:rPr>
      </w:pPr>
    </w:p>
    <w:p w14:paraId="03452074" w14:textId="77777777" w:rsidR="00D67E75" w:rsidRPr="00A07A4F" w:rsidRDefault="00D67E75" w:rsidP="00D67E75">
      <w:pPr>
        <w:pStyle w:val="Kop2"/>
        <w:rPr>
          <w:sz w:val="22"/>
        </w:rPr>
      </w:pPr>
      <w:bookmarkStart w:id="23" w:name="_Toc371080799"/>
      <w:bookmarkStart w:id="24" w:name="_Toc404602593"/>
      <w:r w:rsidRPr="00A07A4F">
        <w:rPr>
          <w:sz w:val="22"/>
        </w:rPr>
        <w:t>Publicatie in GEMMA Softwarecatalogus</w:t>
      </w:r>
      <w:bookmarkEnd w:id="23"/>
      <w:bookmarkEnd w:id="24"/>
    </w:p>
    <w:p w14:paraId="0C8E78F7" w14:textId="77777777" w:rsidR="00405A87" w:rsidRDefault="00405A87" w:rsidP="00405A87">
      <w:pPr>
        <w:rPr>
          <w:szCs w:val="20"/>
        </w:rPr>
      </w:pPr>
      <w:r w:rsidRPr="00DA0A15">
        <w:rPr>
          <w:szCs w:val="20"/>
        </w:rPr>
        <w:t xml:space="preserve">De GEMMA softwarecatalogus (www.gemmasoftwarecatalogus.nl) is een online informatiesysteem met het (verwachte) softwareaanbod voor gemeenten van ICT-leveranciers die met KING een convenant hebben afgesloten. In de catalogus kunnen leveranciers aangeven in hoeverre het softwareaanbod beschikbaar is en voldoet aan standaarden. </w:t>
      </w:r>
    </w:p>
    <w:p w14:paraId="50C34311" w14:textId="77777777" w:rsidR="00405A87" w:rsidRPr="00DA0A15" w:rsidRDefault="00405A87" w:rsidP="00405A87">
      <w:pPr>
        <w:rPr>
          <w:szCs w:val="20"/>
        </w:rPr>
      </w:pPr>
    </w:p>
    <w:p w14:paraId="6DF0CAE0" w14:textId="77777777" w:rsidR="00405A87" w:rsidRDefault="00405A87" w:rsidP="00405A87">
      <w:pPr>
        <w:rPr>
          <w:szCs w:val="20"/>
        </w:rPr>
      </w:pPr>
      <w:r w:rsidRPr="00DA0A15">
        <w:rPr>
          <w:szCs w:val="20"/>
        </w:rPr>
        <w:t>In de softwarecatalogus dient de leverancier aan te geven</w:t>
      </w:r>
      <w:r>
        <w:rPr>
          <w:szCs w:val="20"/>
        </w:rPr>
        <w:t xml:space="preserve"> of het softwareproduct compliant is. Voor alle producten die compliant zijn dient een testrapport gepubliceerd te zijn (zie</w:t>
      </w:r>
      <w:r w:rsidRPr="00DA0A15">
        <w:rPr>
          <w:szCs w:val="20"/>
        </w:rPr>
        <w:t xml:space="preserve"> eisen </w:t>
      </w:r>
      <w:r>
        <w:rPr>
          <w:szCs w:val="20"/>
        </w:rPr>
        <w:t>in paragraaf 1.2).</w:t>
      </w:r>
    </w:p>
    <w:p w14:paraId="6F0EED8C" w14:textId="77777777" w:rsidR="00D67E75" w:rsidRPr="00A07A4F" w:rsidRDefault="00D67E75" w:rsidP="00D67E75">
      <w:pPr>
        <w:contextualSpacing w:val="0"/>
        <w:rPr>
          <w:szCs w:val="20"/>
        </w:rPr>
      </w:pPr>
      <w:r w:rsidRPr="00A07A4F">
        <w:rPr>
          <w:szCs w:val="20"/>
        </w:rPr>
        <w:br w:type="page"/>
      </w:r>
    </w:p>
    <w:p w14:paraId="44D52306" w14:textId="1CEB121C" w:rsidR="00D67E75" w:rsidRPr="00A07A4F" w:rsidRDefault="00D67E75" w:rsidP="00D67E75">
      <w:pPr>
        <w:pStyle w:val="Kop1"/>
        <w:numPr>
          <w:ilvl w:val="0"/>
          <w:numId w:val="0"/>
        </w:numPr>
        <w:ind w:left="851" w:hanging="851"/>
      </w:pPr>
      <w:bookmarkStart w:id="25" w:name="_Toc404602594"/>
      <w:r w:rsidRPr="00A07A4F">
        <w:lastRenderedPageBreak/>
        <w:t xml:space="preserve">Bijlage </w:t>
      </w:r>
      <w:r w:rsidR="001406BB">
        <w:t>A</w:t>
      </w:r>
      <w:r w:rsidRPr="00A07A4F">
        <w:t>: Spreadsheet testscenario’s</w:t>
      </w:r>
      <w:bookmarkEnd w:id="25"/>
    </w:p>
    <w:p w14:paraId="3FAD6A6E" w14:textId="77777777" w:rsidR="00D67E75" w:rsidRDefault="00D67E75" w:rsidP="00D67E75">
      <w:pPr>
        <w:rPr>
          <w:szCs w:val="20"/>
        </w:rPr>
      </w:pPr>
      <w:r w:rsidRPr="00A07A4F">
        <w:rPr>
          <w:szCs w:val="20"/>
        </w:rPr>
        <w:t>Bij deze testset hoort een spreadsheet met daarin de voorgeschreven en uitgewerkte testscenario</w:t>
      </w:r>
      <w:r>
        <w:rPr>
          <w:szCs w:val="20"/>
        </w:rPr>
        <w:t>’s. Deze spreadsheet is te vinden op de Gemma site.</w:t>
      </w:r>
    </w:p>
    <w:p w14:paraId="7AD8E236" w14:textId="77777777" w:rsidR="00D67E75" w:rsidRDefault="00D67E75" w:rsidP="00D67E75">
      <w:pPr>
        <w:rPr>
          <w:szCs w:val="20"/>
        </w:rPr>
      </w:pPr>
    </w:p>
    <w:p w14:paraId="6D6B332A" w14:textId="77777777" w:rsidR="00D67E75" w:rsidRPr="00992657" w:rsidRDefault="00D67E75" w:rsidP="00D67E75">
      <w:pPr>
        <w:rPr>
          <w:b/>
          <w:i/>
          <w:color w:val="FF0000"/>
          <w:sz w:val="20"/>
          <w:lang w:val="en-US"/>
        </w:rPr>
      </w:pPr>
      <w:r w:rsidRPr="00992657">
        <w:rPr>
          <w:szCs w:val="20"/>
          <w:lang w:val="en-US"/>
        </w:rPr>
        <w:t xml:space="preserve">Spreadsheet: </w:t>
      </w:r>
      <w:r w:rsidRPr="00992657">
        <w:rPr>
          <w:b/>
          <w:szCs w:val="20"/>
          <w:lang w:val="en-US"/>
        </w:rPr>
        <w:t>Wabo_BAG_Services_1.0_v1.0.xlsx.</w:t>
      </w:r>
      <w:r w:rsidRPr="00992657">
        <w:rPr>
          <w:b/>
          <w:i/>
          <w:color w:val="FF0000"/>
          <w:sz w:val="20"/>
          <w:lang w:val="en-US"/>
        </w:rPr>
        <w:br w:type="page"/>
      </w:r>
    </w:p>
    <w:p w14:paraId="4496D4B5" w14:textId="77777777" w:rsidR="00866885" w:rsidRPr="00992657" w:rsidRDefault="00866885">
      <w:pPr>
        <w:contextualSpacing w:val="0"/>
        <w:rPr>
          <w:lang w:val="en-US"/>
        </w:rPr>
      </w:pPr>
    </w:p>
    <w:p w14:paraId="696B06BB" w14:textId="77777777" w:rsidR="00424B9C" w:rsidRPr="00992657" w:rsidRDefault="00424B9C" w:rsidP="004F75A6">
      <w:pPr>
        <w:rPr>
          <w:lang w:val="en-US"/>
        </w:rPr>
      </w:pPr>
    </w:p>
    <w:p w14:paraId="49EE321D" w14:textId="77777777" w:rsidR="00141F7B" w:rsidRPr="00992657" w:rsidRDefault="00590B41">
      <w:pPr>
        <w:spacing w:line="240" w:lineRule="auto"/>
        <w:contextualSpacing w:val="0"/>
        <w:rPr>
          <w:lang w:val="en-US"/>
        </w:rPr>
      </w:pPr>
      <w:r w:rsidRPr="00A07A4F">
        <w:rPr>
          <w:noProof/>
          <w:lang w:val="en-US" w:eastAsia="en-US"/>
        </w:rPr>
        <w:drawing>
          <wp:anchor distT="0" distB="0" distL="114300" distR="114300" simplePos="0" relativeHeight="251659264" behindDoc="1" locked="0" layoutInCell="1" allowOverlap="1" wp14:anchorId="514A1703" wp14:editId="2261BDA9">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7">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ermStart w:id="498752181" w:edGrp="everyone"/>
    <w:p w14:paraId="520557E1" w14:textId="7E7C5F69" w:rsidR="00B07821" w:rsidRPr="00A07A4F" w:rsidRDefault="00503A98" w:rsidP="004F6D38">
      <w:pPr>
        <w:spacing w:line="240" w:lineRule="auto"/>
        <w:contextualSpacing w:val="0"/>
      </w:pPr>
      <w:r>
        <w:rPr>
          <w:noProof/>
          <w:lang w:val="en-US" w:eastAsia="en-US"/>
        </w:rPr>
        <mc:AlternateContent>
          <mc:Choice Requires="wps">
            <w:drawing>
              <wp:anchor distT="0" distB="0" distL="114300" distR="114300" simplePos="0" relativeHeight="251666432" behindDoc="0" locked="1" layoutInCell="1" allowOverlap="1" wp14:anchorId="16FEE730" wp14:editId="603C25A0">
                <wp:simplePos x="0" y="0"/>
                <wp:positionH relativeFrom="page">
                  <wp:posOffset>668655</wp:posOffset>
                </wp:positionH>
                <wp:positionV relativeFrom="page">
                  <wp:posOffset>6070600</wp:posOffset>
                </wp:positionV>
                <wp:extent cx="2674620" cy="3691255"/>
                <wp:effectExtent l="0" t="0" r="0" b="4445"/>
                <wp:wrapNone/>
                <wp:docPr id="1"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4620" cy="3691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652210753"/>
                              <w:lock w:val="sdtLocked"/>
                            </w:sdtPr>
                            <w:sdtEndPr/>
                            <w:sdtContent>
                              <w:p w14:paraId="2AB09A16" w14:textId="77777777" w:rsidR="008972D0" w:rsidRPr="0014572A" w:rsidRDefault="008972D0" w:rsidP="0014572A">
                                <w:pPr>
                                  <w:pStyle w:val="K12-adresgegevens"/>
                                </w:pPr>
                                <w:r w:rsidRPr="0014572A">
                                  <w:t xml:space="preserve">KWALITEITSINSTITUUT </w:t>
                                </w:r>
                              </w:p>
                              <w:p w14:paraId="54140AB8" w14:textId="77777777" w:rsidR="008972D0" w:rsidRPr="0014572A" w:rsidRDefault="008972D0" w:rsidP="0014572A">
                                <w:pPr>
                                  <w:pStyle w:val="K12-adresgegevens"/>
                                </w:pPr>
                                <w:r w:rsidRPr="0014572A">
                                  <w:t>NEDERLANDSE GEMEENTEN</w:t>
                                </w:r>
                              </w:p>
                              <w:p w14:paraId="1FEC0EAF" w14:textId="77777777" w:rsidR="008972D0" w:rsidRPr="0014572A" w:rsidRDefault="008972D0" w:rsidP="0014572A">
                                <w:pPr>
                                  <w:pStyle w:val="K12-adresgegevens"/>
                                </w:pPr>
                              </w:p>
                              <w:p w14:paraId="3DFC213F" w14:textId="77777777" w:rsidR="008972D0" w:rsidRPr="0014572A" w:rsidRDefault="008972D0" w:rsidP="0014572A">
                                <w:pPr>
                                  <w:pStyle w:val="K12-adresgegevens"/>
                                </w:pPr>
                                <w:r w:rsidRPr="0014572A">
                                  <w:t>NASSAULAAN 12</w:t>
                                </w:r>
                              </w:p>
                              <w:p w14:paraId="0C944748" w14:textId="77777777" w:rsidR="008972D0" w:rsidRPr="0014572A" w:rsidRDefault="008972D0" w:rsidP="0014572A">
                                <w:pPr>
                                  <w:pStyle w:val="K12-adresgegevens"/>
                                </w:pPr>
                                <w:r w:rsidRPr="0014572A">
                                  <w:t>2514 JS  DEN HAAG</w:t>
                                </w:r>
                              </w:p>
                              <w:p w14:paraId="2F7F3D05" w14:textId="77777777" w:rsidR="008972D0" w:rsidRPr="0014572A" w:rsidRDefault="008972D0" w:rsidP="0014572A">
                                <w:pPr>
                                  <w:pStyle w:val="K12-adresgegevens"/>
                                </w:pPr>
                              </w:p>
                              <w:p w14:paraId="3F54B492" w14:textId="77777777" w:rsidR="008972D0" w:rsidRPr="0014572A" w:rsidRDefault="008972D0" w:rsidP="0014572A">
                                <w:pPr>
                                  <w:pStyle w:val="K12-adresgegevens"/>
                                </w:pPr>
                                <w:r w:rsidRPr="0014572A">
                                  <w:t>POSTBUS 30435</w:t>
                                </w:r>
                              </w:p>
                              <w:p w14:paraId="2FA01105" w14:textId="77777777" w:rsidR="008972D0" w:rsidRPr="0014572A" w:rsidRDefault="008972D0" w:rsidP="0014572A">
                                <w:pPr>
                                  <w:pStyle w:val="K12-adresgegevens"/>
                                </w:pPr>
                                <w:r w:rsidRPr="0014572A">
                                  <w:t>2500 GK  DEN HAAG</w:t>
                                </w:r>
                              </w:p>
                              <w:p w14:paraId="2AB9A756" w14:textId="77777777" w:rsidR="008972D0" w:rsidRPr="0014572A" w:rsidRDefault="008972D0" w:rsidP="0014572A">
                                <w:pPr>
                                  <w:pStyle w:val="K12-adresgegevens"/>
                                </w:pPr>
                              </w:p>
                              <w:p w14:paraId="2F5562C3" w14:textId="77777777" w:rsidR="008972D0" w:rsidRPr="0014572A" w:rsidRDefault="008972D0" w:rsidP="0014572A">
                                <w:pPr>
                                  <w:pStyle w:val="K12-adresgegevens"/>
                                </w:pPr>
                                <w:r w:rsidRPr="0014572A">
                                  <w:t>T 070 373 80 08</w:t>
                                </w:r>
                              </w:p>
                              <w:p w14:paraId="79BAA87B" w14:textId="77777777" w:rsidR="008972D0" w:rsidRPr="00F175A3" w:rsidRDefault="008972D0" w:rsidP="0014572A">
                                <w:pPr>
                                  <w:pStyle w:val="K12-adresgegevens"/>
                                  <w:rPr>
                                    <w:lang w:val="en-GB"/>
                                  </w:rPr>
                                </w:pPr>
                                <w:r w:rsidRPr="00F175A3">
                                  <w:rPr>
                                    <w:lang w:val="en-GB"/>
                                  </w:rPr>
                                  <w:t>F 070 363 56 82</w:t>
                                </w:r>
                              </w:p>
                              <w:p w14:paraId="08DE6821" w14:textId="77777777" w:rsidR="008972D0" w:rsidRPr="00F175A3" w:rsidRDefault="008972D0" w:rsidP="0014572A">
                                <w:pPr>
                                  <w:pStyle w:val="K12-adresgegevens"/>
                                  <w:rPr>
                                    <w:lang w:val="en-GB"/>
                                  </w:rPr>
                                </w:pPr>
                              </w:p>
                              <w:p w14:paraId="574D6DC3" w14:textId="77777777" w:rsidR="008972D0" w:rsidRPr="00F175A3" w:rsidRDefault="008972D0" w:rsidP="0014572A">
                                <w:pPr>
                                  <w:pStyle w:val="K12-adresgegevens"/>
                                  <w:rPr>
                                    <w:lang w:val="en-GB"/>
                                  </w:rPr>
                                </w:pPr>
                                <w:r w:rsidRPr="00F175A3">
                                  <w:rPr>
                                    <w:lang w:val="en-GB"/>
                                  </w:rPr>
                                  <w:t>INFO@KINGGEMEENTEN.NL</w:t>
                                </w:r>
                              </w:p>
                              <w:p w14:paraId="5078BF62" w14:textId="77777777" w:rsidR="008972D0" w:rsidRPr="00F175A3" w:rsidRDefault="008972D0" w:rsidP="0014572A">
                                <w:pPr>
                                  <w:pStyle w:val="K12-adresgegevens"/>
                                  <w:rPr>
                                    <w:lang w:val="en-GB"/>
                                  </w:rPr>
                                </w:pPr>
                                <w:r w:rsidRPr="00F175A3">
                                  <w:rPr>
                                    <w:lang w:val="en-GB"/>
                                  </w:rPr>
                                  <w:t>WWW.KINGGEMEENTEN.NL</w:t>
                                </w: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7" o:spid="_x0000_s1029" type="#_x0000_t202" style="position:absolute;margin-left:52.65pt;margin-top:478pt;width:210.6pt;height:290.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" filled="f" stroked="f" strokeweight=".5pt">
                <v:path arrowok="t"/>
                <v:textbox>
                  <w:txbxContent>
                    <w:sdt>
                      <w:sdtPr>
                        <w:id w:val="-652210753"/>
                        <w:lock w:val="sdtLocked"/>
                      </w:sdtPr>
                      <w:sdtEndPr/>
                      <w:sdtContent>
                        <w:p w14:paraId="2AB09A16" w14:textId="77777777" w:rsidR="008972D0" w:rsidRPr="0014572A" w:rsidRDefault="008972D0" w:rsidP="0014572A">
                          <w:pPr>
                            <w:pStyle w:val="K12-adresgegevens"/>
                          </w:pPr>
                          <w:r w:rsidRPr="0014572A">
                            <w:t xml:space="preserve">KWALITEITSINSTITUUT </w:t>
                          </w:r>
                        </w:p>
                        <w:p w14:paraId="54140AB8" w14:textId="77777777" w:rsidR="008972D0" w:rsidRPr="0014572A" w:rsidRDefault="008972D0" w:rsidP="0014572A">
                          <w:pPr>
                            <w:pStyle w:val="K12-adresgegevens"/>
                          </w:pPr>
                          <w:r w:rsidRPr="0014572A">
                            <w:t>NEDERLANDSE GEMEENTEN</w:t>
                          </w:r>
                        </w:p>
                        <w:p w14:paraId="1FEC0EAF" w14:textId="77777777" w:rsidR="008972D0" w:rsidRPr="0014572A" w:rsidRDefault="008972D0" w:rsidP="0014572A">
                          <w:pPr>
                            <w:pStyle w:val="K12-adresgegevens"/>
                          </w:pPr>
                        </w:p>
                        <w:p w14:paraId="3DFC213F" w14:textId="77777777" w:rsidR="008972D0" w:rsidRPr="0014572A" w:rsidRDefault="008972D0" w:rsidP="0014572A">
                          <w:pPr>
                            <w:pStyle w:val="K12-adresgegevens"/>
                          </w:pPr>
                          <w:r w:rsidRPr="0014572A">
                            <w:t>NASSAULAAN 12</w:t>
                          </w:r>
                        </w:p>
                        <w:p w14:paraId="0C944748" w14:textId="77777777" w:rsidR="008972D0" w:rsidRPr="0014572A" w:rsidRDefault="008972D0" w:rsidP="0014572A">
                          <w:pPr>
                            <w:pStyle w:val="K12-adresgegevens"/>
                          </w:pPr>
                          <w:r w:rsidRPr="0014572A">
                            <w:t>2514 JS  DEN HAAG</w:t>
                          </w:r>
                        </w:p>
                        <w:p w14:paraId="2F7F3D05" w14:textId="77777777" w:rsidR="008972D0" w:rsidRPr="0014572A" w:rsidRDefault="008972D0" w:rsidP="0014572A">
                          <w:pPr>
                            <w:pStyle w:val="K12-adresgegevens"/>
                          </w:pPr>
                        </w:p>
                        <w:p w14:paraId="3F54B492" w14:textId="77777777" w:rsidR="008972D0" w:rsidRPr="0014572A" w:rsidRDefault="008972D0" w:rsidP="0014572A">
                          <w:pPr>
                            <w:pStyle w:val="K12-adresgegevens"/>
                          </w:pPr>
                          <w:r w:rsidRPr="0014572A">
                            <w:t>POSTBUS 30435</w:t>
                          </w:r>
                        </w:p>
                        <w:p w14:paraId="2FA01105" w14:textId="77777777" w:rsidR="008972D0" w:rsidRPr="0014572A" w:rsidRDefault="008972D0" w:rsidP="0014572A">
                          <w:pPr>
                            <w:pStyle w:val="K12-adresgegevens"/>
                          </w:pPr>
                          <w:r w:rsidRPr="0014572A">
                            <w:t>2500 GK  DEN HAAG</w:t>
                          </w:r>
                        </w:p>
                        <w:p w14:paraId="2AB9A756" w14:textId="77777777" w:rsidR="008972D0" w:rsidRPr="0014572A" w:rsidRDefault="008972D0" w:rsidP="0014572A">
                          <w:pPr>
                            <w:pStyle w:val="K12-adresgegevens"/>
                          </w:pPr>
                        </w:p>
                        <w:p w14:paraId="2F5562C3" w14:textId="77777777" w:rsidR="008972D0" w:rsidRPr="0014572A" w:rsidRDefault="008972D0" w:rsidP="0014572A">
                          <w:pPr>
                            <w:pStyle w:val="K12-adresgegevens"/>
                          </w:pPr>
                          <w:r w:rsidRPr="0014572A">
                            <w:t>T 070 373 80 08</w:t>
                          </w:r>
                        </w:p>
                        <w:p w14:paraId="79BAA87B" w14:textId="77777777" w:rsidR="008972D0" w:rsidRPr="00F175A3" w:rsidRDefault="008972D0" w:rsidP="0014572A">
                          <w:pPr>
                            <w:pStyle w:val="K12-adresgegevens"/>
                            <w:rPr>
                              <w:lang w:val="en-GB"/>
                            </w:rPr>
                          </w:pPr>
                          <w:r w:rsidRPr="00F175A3">
                            <w:rPr>
                              <w:lang w:val="en-GB"/>
                            </w:rPr>
                            <w:t>F 070 363 56 82</w:t>
                          </w:r>
                        </w:p>
                        <w:p w14:paraId="08DE6821" w14:textId="77777777" w:rsidR="008972D0" w:rsidRPr="00F175A3" w:rsidRDefault="008972D0" w:rsidP="0014572A">
                          <w:pPr>
                            <w:pStyle w:val="K12-adresgegevens"/>
                            <w:rPr>
                              <w:lang w:val="en-GB"/>
                            </w:rPr>
                          </w:pPr>
                        </w:p>
                        <w:p w14:paraId="574D6DC3" w14:textId="77777777" w:rsidR="008972D0" w:rsidRPr="00F175A3" w:rsidRDefault="008972D0" w:rsidP="0014572A">
                          <w:pPr>
                            <w:pStyle w:val="K12-adresgegevens"/>
                            <w:rPr>
                              <w:lang w:val="en-GB"/>
                            </w:rPr>
                          </w:pPr>
                          <w:r w:rsidRPr="00F175A3">
                            <w:rPr>
                              <w:lang w:val="en-GB"/>
                            </w:rPr>
                            <w:t>INFO@KINGGEMEENTEN.NL</w:t>
                          </w:r>
                        </w:p>
                        <w:p w14:paraId="5078BF62" w14:textId="77777777" w:rsidR="008972D0" w:rsidRPr="00F175A3" w:rsidRDefault="008972D0" w:rsidP="0014572A">
                          <w:pPr>
                            <w:pStyle w:val="K12-adresgegevens"/>
                            <w:rPr>
                              <w:lang w:val="en-GB"/>
                            </w:rPr>
                          </w:pPr>
                          <w:r w:rsidRPr="00F175A3">
                            <w:rPr>
                              <w:lang w:val="en-GB"/>
                            </w:rPr>
                            <w:t>WWW.KINGGEMEENTEN.NL</w:t>
                          </w:r>
                        </w:p>
                      </w:sdtContent>
                    </w:sdt>
                  </w:txbxContent>
                </v:textbox>
                <w10:wrap anchorx="page" anchory="page"/>
                <w10:anchorlock/>
              </v:shape>
            </w:pict>
          </mc:Fallback>
        </mc:AlternateContent>
      </w:r>
      <w:permEnd w:id="498752181"/>
    </w:p>
    <w:sectPr w:rsidR="00B07821" w:rsidRPr="00A07A4F" w:rsidSect="00AD6274">
      <w:headerReference w:type="even" r:id="rId38"/>
      <w:headerReference w:type="default" r:id="rId39"/>
      <w:footerReference w:type="even" r:id="rId40"/>
      <w:footerReference w:type="default" r:id="rId41"/>
      <w:headerReference w:type="first" r:id="rId42"/>
      <w:footerReference w:type="first" r:id="rId43"/>
      <w:type w:val="continuous"/>
      <w:pgSz w:w="11900" w:h="16840" w:code="9"/>
      <w:pgMar w:top="1843" w:right="1418" w:bottom="1077" w:left="1418" w:header="709" w:footer="709"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76B0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C6026" w14:textId="77777777" w:rsidR="00C02C46" w:rsidRDefault="00C02C46" w:rsidP="00A14B69">
      <w:r>
        <w:separator/>
      </w:r>
    </w:p>
  </w:endnote>
  <w:endnote w:type="continuationSeparator" w:id="0">
    <w:p w14:paraId="03B0EA0B" w14:textId="77777777" w:rsidR="00C02C46" w:rsidRDefault="00C02C46"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C2D67" w14:textId="77777777" w:rsidR="00D67E75" w:rsidRDefault="00D67E75" w:rsidP="00A14B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3D3FD" w14:textId="77777777" w:rsidR="00D67E75" w:rsidRDefault="00D67E75"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675465">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541C4" w14:textId="77777777" w:rsidR="00D67E75" w:rsidRDefault="00D67E75" w:rsidP="00A14B69">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B0915" w14:textId="77777777" w:rsidR="008972D0" w:rsidRDefault="008972D0" w:rsidP="00A14B69">
    <w:pPr>
      <w:pStyle w:val="Voetteks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3114E" w14:textId="77777777" w:rsidR="008972D0" w:rsidRDefault="00863B46"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675465">
      <w:rPr>
        <w:noProof/>
      </w:rPr>
      <w:t>12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30FC6" w14:textId="77777777" w:rsidR="008972D0" w:rsidRDefault="008972D0" w:rsidP="00A14B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C59D0" w14:textId="77777777" w:rsidR="00C02C46" w:rsidRPr="00F6587D" w:rsidRDefault="00C02C46" w:rsidP="00A14B69">
      <w:pPr>
        <w:rPr>
          <w:color w:val="D10074"/>
        </w:rPr>
      </w:pPr>
      <w:r>
        <w:separator/>
      </w:r>
    </w:p>
  </w:footnote>
  <w:footnote w:type="continuationSeparator" w:id="0">
    <w:p w14:paraId="4F5AC371" w14:textId="77777777" w:rsidR="00C02C46" w:rsidRDefault="00C02C46" w:rsidP="00A14B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750A" w14:textId="77777777" w:rsidR="008972D0" w:rsidRDefault="008972D0" w:rsidP="00A14B69">
    <w:r>
      <w:rPr>
        <w:noProof/>
        <w:lang w:val="en-US" w:eastAsia="en-US"/>
      </w:rPr>
      <w:drawing>
        <wp:anchor distT="0" distB="0" distL="114300" distR="114300" simplePos="0" relativeHeight="251658240" behindDoc="1" locked="1" layoutInCell="1" allowOverlap="1" wp14:anchorId="02B8152B" wp14:editId="6B10CFAF">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A044B" w14:textId="77777777" w:rsidR="00D67E75" w:rsidRDefault="00D67E75" w:rsidP="00A14B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DB39C" w14:textId="77777777" w:rsidR="00D67E75" w:rsidRDefault="00D67E75" w:rsidP="00D56448">
    <w:pPr>
      <w:jc w:val="right"/>
    </w:pPr>
    <w:r>
      <w:rPr>
        <w:noProof/>
        <w:lang w:val="en-US" w:eastAsia="en-US"/>
      </w:rPr>
      <w:drawing>
        <wp:inline distT="0" distB="0" distL="0" distR="0" wp14:anchorId="56814583" wp14:editId="38549379">
          <wp:extent cx="1295086" cy="648000"/>
          <wp:effectExtent l="0" t="0" r="635" b="0"/>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3EDEA" w14:textId="77777777" w:rsidR="00D67E75" w:rsidRDefault="00D67E75" w:rsidP="00A14B6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793EF" w14:textId="77777777" w:rsidR="008972D0" w:rsidRDefault="008972D0" w:rsidP="00A14B6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1B25E" w14:textId="77777777" w:rsidR="008972D0" w:rsidRDefault="008972D0" w:rsidP="00D56448">
    <w:pPr>
      <w:jc w:val="right"/>
    </w:pPr>
    <w:r>
      <w:rPr>
        <w:noProof/>
        <w:lang w:val="en-US" w:eastAsia="en-US"/>
      </w:rPr>
      <w:drawing>
        <wp:inline distT="0" distB="0" distL="0" distR="0" wp14:anchorId="3A3C210C" wp14:editId="2FCC951D">
          <wp:extent cx="1295086" cy="648000"/>
          <wp:effectExtent l="0" t="0" r="63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578CC" w14:textId="77777777" w:rsidR="008972D0" w:rsidRDefault="008972D0" w:rsidP="00A14B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2890079"/>
    <w:multiLevelType w:val="hybridMultilevel"/>
    <w:tmpl w:val="880A4B5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FA1D63"/>
    <w:multiLevelType w:val="hybridMultilevel"/>
    <w:tmpl w:val="4C84D61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032F2"/>
    <w:multiLevelType w:val="multilevel"/>
    <w:tmpl w:val="6B2256C0"/>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rPr>
    </w:lvl>
    <w:lvl w:ilvl="2">
      <w:start w:val="1"/>
      <w:numFmt w:val="decimal"/>
      <w:pStyle w:val="Kop3"/>
      <w:lvlText w:val="%1.%2.%3."/>
      <w:lvlJc w:val="left"/>
      <w:pPr>
        <w:tabs>
          <w:tab w:val="num" w:pos="1211"/>
        </w:tabs>
        <w:ind w:left="121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0BE45C75"/>
    <w:multiLevelType w:val="hybridMultilevel"/>
    <w:tmpl w:val="14B6CDEA"/>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8A7DBF"/>
    <w:multiLevelType w:val="hybridMultilevel"/>
    <w:tmpl w:val="D158A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8617C13"/>
    <w:multiLevelType w:val="hybridMultilevel"/>
    <w:tmpl w:val="A1082AA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BD44D58"/>
    <w:multiLevelType w:val="multilevel"/>
    <w:tmpl w:val="19F08BA4"/>
    <w:name w:val="K-nummering22"/>
    <w:numStyleLink w:val="K-nummering"/>
  </w:abstractNum>
  <w:abstractNum w:abstractNumId="8">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01A327B"/>
    <w:multiLevelType w:val="hybridMultilevel"/>
    <w:tmpl w:val="86BC52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12C5078"/>
    <w:multiLevelType w:val="hybridMultilevel"/>
    <w:tmpl w:val="2C02B02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nsid w:val="284A6417"/>
    <w:multiLevelType w:val="hybridMultilevel"/>
    <w:tmpl w:val="11A0A2A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4">
    <w:nsid w:val="2A8B4B46"/>
    <w:multiLevelType w:val="hybridMultilevel"/>
    <w:tmpl w:val="779E674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14F5389"/>
    <w:multiLevelType w:val="hybridMultilevel"/>
    <w:tmpl w:val="13D886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6D6CAE"/>
    <w:multiLevelType w:val="hybridMultilevel"/>
    <w:tmpl w:val="5704BA68"/>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63373A6"/>
    <w:multiLevelType w:val="hybridMultilevel"/>
    <w:tmpl w:val="13D886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21746D"/>
    <w:multiLevelType w:val="hybridMultilevel"/>
    <w:tmpl w:val="13D886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2143A03"/>
    <w:multiLevelType w:val="hybridMultilevel"/>
    <w:tmpl w:val="65363A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25642B"/>
    <w:multiLevelType w:val="hybridMultilevel"/>
    <w:tmpl w:val="0BEA8A3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5AF5431D"/>
    <w:multiLevelType w:val="hybridMultilevel"/>
    <w:tmpl w:val="061259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28">
    <w:nsid w:val="61C50F2C"/>
    <w:multiLevelType w:val="hybridMultilevel"/>
    <w:tmpl w:val="8FC02982"/>
    <w:lvl w:ilvl="0" w:tplc="664872E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385C7C"/>
    <w:multiLevelType w:val="hybridMultilevel"/>
    <w:tmpl w:val="0316C484"/>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E143767"/>
    <w:multiLevelType w:val="hybridMultilevel"/>
    <w:tmpl w:val="1A22E45C"/>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F8B78BB"/>
    <w:multiLevelType w:val="hybridMultilevel"/>
    <w:tmpl w:val="9D040A0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75482BC1"/>
    <w:multiLevelType w:val="hybridMultilevel"/>
    <w:tmpl w:val="877AB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726216"/>
    <w:multiLevelType w:val="hybridMultilevel"/>
    <w:tmpl w:val="FFCA730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78F22C45"/>
    <w:multiLevelType w:val="hybridMultilevel"/>
    <w:tmpl w:val="14B24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7"/>
  </w:num>
  <w:num w:numId="3">
    <w:abstractNumId w:val="8"/>
  </w:num>
  <w:num w:numId="4">
    <w:abstractNumId w:val="0"/>
  </w:num>
  <w:num w:numId="5">
    <w:abstractNumId w:val="30"/>
  </w:num>
  <w:num w:numId="6">
    <w:abstractNumId w:val="22"/>
  </w:num>
  <w:num w:numId="7">
    <w:abstractNumId w:val="13"/>
  </w:num>
  <w:num w:numId="8">
    <w:abstractNumId w:val="11"/>
  </w:num>
  <w:num w:numId="9">
    <w:abstractNumId w:val="15"/>
  </w:num>
  <w:num w:numId="10">
    <w:abstractNumId w:val="25"/>
  </w:num>
  <w:num w:numId="11">
    <w:abstractNumId w:val="9"/>
  </w:num>
  <w:num w:numId="12">
    <w:abstractNumId w:val="17"/>
  </w:num>
  <w:num w:numId="13">
    <w:abstractNumId w:val="24"/>
  </w:num>
  <w:num w:numId="14">
    <w:abstractNumId w:val="6"/>
  </w:num>
  <w:num w:numId="15">
    <w:abstractNumId w:val="10"/>
  </w:num>
  <w:num w:numId="16">
    <w:abstractNumId w:val="31"/>
  </w:num>
  <w:num w:numId="17">
    <w:abstractNumId w:val="4"/>
  </w:num>
  <w:num w:numId="18">
    <w:abstractNumId w:val="14"/>
  </w:num>
  <w:num w:numId="19">
    <w:abstractNumId w:val="35"/>
  </w:num>
  <w:num w:numId="20">
    <w:abstractNumId w:val="29"/>
  </w:num>
  <w:num w:numId="21">
    <w:abstractNumId w:val="33"/>
  </w:num>
  <w:num w:numId="22">
    <w:abstractNumId w:val="12"/>
  </w:num>
  <w:num w:numId="23">
    <w:abstractNumId w:val="2"/>
  </w:num>
  <w:num w:numId="24">
    <w:abstractNumId w:val="1"/>
  </w:num>
  <w:num w:numId="25">
    <w:abstractNumId w:val="21"/>
  </w:num>
  <w:num w:numId="26">
    <w:abstractNumId w:val="5"/>
  </w:num>
  <w:num w:numId="27">
    <w:abstractNumId w:val="28"/>
  </w:num>
  <w:num w:numId="28">
    <w:abstractNumId w:val="36"/>
  </w:num>
  <w:num w:numId="29">
    <w:abstractNumId w:val="34"/>
  </w:num>
  <w:num w:numId="30">
    <w:abstractNumId w:val="18"/>
  </w:num>
  <w:num w:numId="31">
    <w:abstractNumId w:val="19"/>
  </w:num>
  <w:num w:numId="32">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efaultTableStyle w:val="K-tabel"/>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PublishingViewTables" w:val="0"/>
  </w:docVars>
  <w:rsids>
    <w:rsidRoot w:val="006D1E68"/>
    <w:rsid w:val="00001B83"/>
    <w:rsid w:val="000026A2"/>
    <w:rsid w:val="000030E7"/>
    <w:rsid w:val="00003401"/>
    <w:rsid w:val="000052E1"/>
    <w:rsid w:val="00013895"/>
    <w:rsid w:val="00024A90"/>
    <w:rsid w:val="00035F82"/>
    <w:rsid w:val="00036870"/>
    <w:rsid w:val="00042F8A"/>
    <w:rsid w:val="00047A4A"/>
    <w:rsid w:val="000575BF"/>
    <w:rsid w:val="00074D75"/>
    <w:rsid w:val="00076EE1"/>
    <w:rsid w:val="00077AB2"/>
    <w:rsid w:val="000807AD"/>
    <w:rsid w:val="00082DAE"/>
    <w:rsid w:val="00084B41"/>
    <w:rsid w:val="000875BE"/>
    <w:rsid w:val="00087F89"/>
    <w:rsid w:val="00090B4C"/>
    <w:rsid w:val="00094762"/>
    <w:rsid w:val="00095C62"/>
    <w:rsid w:val="000B2D8D"/>
    <w:rsid w:val="000B3C50"/>
    <w:rsid w:val="000B46A8"/>
    <w:rsid w:val="000B66CF"/>
    <w:rsid w:val="000D05AC"/>
    <w:rsid w:val="000D1D2A"/>
    <w:rsid w:val="000E7161"/>
    <w:rsid w:val="000F0777"/>
    <w:rsid w:val="000F4F10"/>
    <w:rsid w:val="001033F7"/>
    <w:rsid w:val="00114957"/>
    <w:rsid w:val="00117856"/>
    <w:rsid w:val="00125AF7"/>
    <w:rsid w:val="00127437"/>
    <w:rsid w:val="00132197"/>
    <w:rsid w:val="00135AD1"/>
    <w:rsid w:val="001406BB"/>
    <w:rsid w:val="00141900"/>
    <w:rsid w:val="00141F7B"/>
    <w:rsid w:val="00143981"/>
    <w:rsid w:val="001445DF"/>
    <w:rsid w:val="0014572A"/>
    <w:rsid w:val="001467CA"/>
    <w:rsid w:val="00157A5C"/>
    <w:rsid w:val="00171D22"/>
    <w:rsid w:val="00172E43"/>
    <w:rsid w:val="001C1C41"/>
    <w:rsid w:val="001C48B1"/>
    <w:rsid w:val="001C790F"/>
    <w:rsid w:val="001D5F15"/>
    <w:rsid w:val="001E08B2"/>
    <w:rsid w:val="001E1955"/>
    <w:rsid w:val="001E75C3"/>
    <w:rsid w:val="001F594C"/>
    <w:rsid w:val="00200C5D"/>
    <w:rsid w:val="002037AD"/>
    <w:rsid w:val="00232AB5"/>
    <w:rsid w:val="00236A46"/>
    <w:rsid w:val="002408B9"/>
    <w:rsid w:val="0024241F"/>
    <w:rsid w:val="00244E58"/>
    <w:rsid w:val="002468BC"/>
    <w:rsid w:val="00253558"/>
    <w:rsid w:val="0025661F"/>
    <w:rsid w:val="00263679"/>
    <w:rsid w:val="002675CF"/>
    <w:rsid w:val="00275F13"/>
    <w:rsid w:val="00294615"/>
    <w:rsid w:val="0029530D"/>
    <w:rsid w:val="002A24AB"/>
    <w:rsid w:val="002B238E"/>
    <w:rsid w:val="002B5A57"/>
    <w:rsid w:val="002B74F1"/>
    <w:rsid w:val="002C3A5B"/>
    <w:rsid w:val="002E480C"/>
    <w:rsid w:val="002E4B32"/>
    <w:rsid w:val="002E5668"/>
    <w:rsid w:val="0031053E"/>
    <w:rsid w:val="0031157E"/>
    <w:rsid w:val="00311804"/>
    <w:rsid w:val="003142ED"/>
    <w:rsid w:val="00321AE4"/>
    <w:rsid w:val="003229A4"/>
    <w:rsid w:val="00330174"/>
    <w:rsid w:val="0034097F"/>
    <w:rsid w:val="00364256"/>
    <w:rsid w:val="00383794"/>
    <w:rsid w:val="00383FC5"/>
    <w:rsid w:val="00390415"/>
    <w:rsid w:val="00390E3B"/>
    <w:rsid w:val="003B372A"/>
    <w:rsid w:val="003C1556"/>
    <w:rsid w:val="003D6CFA"/>
    <w:rsid w:val="003E41C7"/>
    <w:rsid w:val="00405A87"/>
    <w:rsid w:val="00412B86"/>
    <w:rsid w:val="00421011"/>
    <w:rsid w:val="00421C9A"/>
    <w:rsid w:val="00422833"/>
    <w:rsid w:val="00424B9C"/>
    <w:rsid w:val="00424E15"/>
    <w:rsid w:val="0044452F"/>
    <w:rsid w:val="00444F75"/>
    <w:rsid w:val="00447F21"/>
    <w:rsid w:val="004558AC"/>
    <w:rsid w:val="00464FE4"/>
    <w:rsid w:val="004717EE"/>
    <w:rsid w:val="004809F6"/>
    <w:rsid w:val="00481BD5"/>
    <w:rsid w:val="00491935"/>
    <w:rsid w:val="0049748A"/>
    <w:rsid w:val="004A0171"/>
    <w:rsid w:val="004A24C4"/>
    <w:rsid w:val="004A6748"/>
    <w:rsid w:val="004A7690"/>
    <w:rsid w:val="004C20A6"/>
    <w:rsid w:val="004C2111"/>
    <w:rsid w:val="004C3033"/>
    <w:rsid w:val="004C4D25"/>
    <w:rsid w:val="004D3758"/>
    <w:rsid w:val="004E122E"/>
    <w:rsid w:val="004E2A8F"/>
    <w:rsid w:val="004E468C"/>
    <w:rsid w:val="004E4724"/>
    <w:rsid w:val="004F3A45"/>
    <w:rsid w:val="004F6633"/>
    <w:rsid w:val="004F6D38"/>
    <w:rsid w:val="004F75A6"/>
    <w:rsid w:val="00503A98"/>
    <w:rsid w:val="00506F9F"/>
    <w:rsid w:val="005070DB"/>
    <w:rsid w:val="0051664A"/>
    <w:rsid w:val="00520125"/>
    <w:rsid w:val="00524BD4"/>
    <w:rsid w:val="00527614"/>
    <w:rsid w:val="00527BA9"/>
    <w:rsid w:val="00540C65"/>
    <w:rsid w:val="00542956"/>
    <w:rsid w:val="005505BE"/>
    <w:rsid w:val="00556E47"/>
    <w:rsid w:val="0057093C"/>
    <w:rsid w:val="00576DB0"/>
    <w:rsid w:val="00590B41"/>
    <w:rsid w:val="0059146E"/>
    <w:rsid w:val="005A40FE"/>
    <w:rsid w:val="005B07DD"/>
    <w:rsid w:val="005B2A32"/>
    <w:rsid w:val="005C494C"/>
    <w:rsid w:val="005C61D7"/>
    <w:rsid w:val="005D015D"/>
    <w:rsid w:val="005D5887"/>
    <w:rsid w:val="005E1FBB"/>
    <w:rsid w:val="00602A0A"/>
    <w:rsid w:val="006063EA"/>
    <w:rsid w:val="00607493"/>
    <w:rsid w:val="00607CC4"/>
    <w:rsid w:val="00611EB6"/>
    <w:rsid w:val="00623C8B"/>
    <w:rsid w:val="0063342C"/>
    <w:rsid w:val="00634BB6"/>
    <w:rsid w:val="006360F3"/>
    <w:rsid w:val="0064719D"/>
    <w:rsid w:val="0065719B"/>
    <w:rsid w:val="00664482"/>
    <w:rsid w:val="00675465"/>
    <w:rsid w:val="0068075A"/>
    <w:rsid w:val="00685816"/>
    <w:rsid w:val="006949E1"/>
    <w:rsid w:val="006A148E"/>
    <w:rsid w:val="006A1E6E"/>
    <w:rsid w:val="006C0403"/>
    <w:rsid w:val="006C6852"/>
    <w:rsid w:val="006D109E"/>
    <w:rsid w:val="006D1E68"/>
    <w:rsid w:val="006D24F0"/>
    <w:rsid w:val="007233C6"/>
    <w:rsid w:val="0074166C"/>
    <w:rsid w:val="00741D8D"/>
    <w:rsid w:val="007679C2"/>
    <w:rsid w:val="007745EC"/>
    <w:rsid w:val="00776647"/>
    <w:rsid w:val="007775BE"/>
    <w:rsid w:val="00792524"/>
    <w:rsid w:val="007A0413"/>
    <w:rsid w:val="007A0711"/>
    <w:rsid w:val="007A0B32"/>
    <w:rsid w:val="007A5697"/>
    <w:rsid w:val="007C75AF"/>
    <w:rsid w:val="007D5AD1"/>
    <w:rsid w:val="007D606D"/>
    <w:rsid w:val="007D73B1"/>
    <w:rsid w:val="007E5FE6"/>
    <w:rsid w:val="007F5CEC"/>
    <w:rsid w:val="0080700D"/>
    <w:rsid w:val="00812AE6"/>
    <w:rsid w:val="008157A2"/>
    <w:rsid w:val="0081582F"/>
    <w:rsid w:val="0082135D"/>
    <w:rsid w:val="00842596"/>
    <w:rsid w:val="00847719"/>
    <w:rsid w:val="008478CA"/>
    <w:rsid w:val="00856B51"/>
    <w:rsid w:val="00862699"/>
    <w:rsid w:val="00863B46"/>
    <w:rsid w:val="00866885"/>
    <w:rsid w:val="00882507"/>
    <w:rsid w:val="00882664"/>
    <w:rsid w:val="0088270E"/>
    <w:rsid w:val="0088563A"/>
    <w:rsid w:val="00897055"/>
    <w:rsid w:val="008972D0"/>
    <w:rsid w:val="008A0990"/>
    <w:rsid w:val="008A0AD3"/>
    <w:rsid w:val="008A4C56"/>
    <w:rsid w:val="008A68BF"/>
    <w:rsid w:val="008B3A00"/>
    <w:rsid w:val="008B7713"/>
    <w:rsid w:val="008C669F"/>
    <w:rsid w:val="008D3A7A"/>
    <w:rsid w:val="008E134F"/>
    <w:rsid w:val="008E7747"/>
    <w:rsid w:val="008F06D3"/>
    <w:rsid w:val="008F3578"/>
    <w:rsid w:val="00911673"/>
    <w:rsid w:val="0092369C"/>
    <w:rsid w:val="00923753"/>
    <w:rsid w:val="00947AAE"/>
    <w:rsid w:val="00987CFC"/>
    <w:rsid w:val="00987FF0"/>
    <w:rsid w:val="00992657"/>
    <w:rsid w:val="009B013A"/>
    <w:rsid w:val="009B656D"/>
    <w:rsid w:val="009B786A"/>
    <w:rsid w:val="009C06F6"/>
    <w:rsid w:val="009C30A1"/>
    <w:rsid w:val="009D71DA"/>
    <w:rsid w:val="009E1F22"/>
    <w:rsid w:val="009E5DE1"/>
    <w:rsid w:val="009F028C"/>
    <w:rsid w:val="009F7B71"/>
    <w:rsid w:val="00A06710"/>
    <w:rsid w:val="00A07A4F"/>
    <w:rsid w:val="00A14B69"/>
    <w:rsid w:val="00A1525D"/>
    <w:rsid w:val="00A16EF7"/>
    <w:rsid w:val="00A2491B"/>
    <w:rsid w:val="00A24AF8"/>
    <w:rsid w:val="00A25143"/>
    <w:rsid w:val="00A33925"/>
    <w:rsid w:val="00A3482E"/>
    <w:rsid w:val="00A35198"/>
    <w:rsid w:val="00A513D5"/>
    <w:rsid w:val="00A6122F"/>
    <w:rsid w:val="00A66008"/>
    <w:rsid w:val="00A70FD5"/>
    <w:rsid w:val="00A822C9"/>
    <w:rsid w:val="00AA0C9C"/>
    <w:rsid w:val="00AB521B"/>
    <w:rsid w:val="00AB52C3"/>
    <w:rsid w:val="00AB5A23"/>
    <w:rsid w:val="00AC74AE"/>
    <w:rsid w:val="00AD6274"/>
    <w:rsid w:val="00B04AF2"/>
    <w:rsid w:val="00B0613F"/>
    <w:rsid w:val="00B07821"/>
    <w:rsid w:val="00B14AD1"/>
    <w:rsid w:val="00B326F5"/>
    <w:rsid w:val="00B36E25"/>
    <w:rsid w:val="00B4030F"/>
    <w:rsid w:val="00B425DE"/>
    <w:rsid w:val="00B46008"/>
    <w:rsid w:val="00B508EF"/>
    <w:rsid w:val="00B633A1"/>
    <w:rsid w:val="00B66D57"/>
    <w:rsid w:val="00B92BA2"/>
    <w:rsid w:val="00BA750E"/>
    <w:rsid w:val="00BB235E"/>
    <w:rsid w:val="00BB4DEF"/>
    <w:rsid w:val="00BB5293"/>
    <w:rsid w:val="00BB5F7F"/>
    <w:rsid w:val="00BC1BFA"/>
    <w:rsid w:val="00BC5835"/>
    <w:rsid w:val="00BC6B66"/>
    <w:rsid w:val="00BD1E00"/>
    <w:rsid w:val="00BD3F09"/>
    <w:rsid w:val="00BD4D14"/>
    <w:rsid w:val="00BE03C2"/>
    <w:rsid w:val="00BF0356"/>
    <w:rsid w:val="00BF5937"/>
    <w:rsid w:val="00BF78E4"/>
    <w:rsid w:val="00C02C46"/>
    <w:rsid w:val="00C25571"/>
    <w:rsid w:val="00C26AC1"/>
    <w:rsid w:val="00C30EA9"/>
    <w:rsid w:val="00C37F69"/>
    <w:rsid w:val="00C51AC1"/>
    <w:rsid w:val="00C52CA9"/>
    <w:rsid w:val="00C60A66"/>
    <w:rsid w:val="00C624FF"/>
    <w:rsid w:val="00C6754B"/>
    <w:rsid w:val="00C747F8"/>
    <w:rsid w:val="00C90F44"/>
    <w:rsid w:val="00C9388A"/>
    <w:rsid w:val="00C94835"/>
    <w:rsid w:val="00C97DAE"/>
    <w:rsid w:val="00CC057E"/>
    <w:rsid w:val="00CC118B"/>
    <w:rsid w:val="00CD1DA8"/>
    <w:rsid w:val="00CF7F99"/>
    <w:rsid w:val="00D25277"/>
    <w:rsid w:val="00D30449"/>
    <w:rsid w:val="00D40B5F"/>
    <w:rsid w:val="00D468F1"/>
    <w:rsid w:val="00D56448"/>
    <w:rsid w:val="00D56A2C"/>
    <w:rsid w:val="00D64FAA"/>
    <w:rsid w:val="00D65EC7"/>
    <w:rsid w:val="00D67102"/>
    <w:rsid w:val="00D67E75"/>
    <w:rsid w:val="00D761A5"/>
    <w:rsid w:val="00D90883"/>
    <w:rsid w:val="00D917DB"/>
    <w:rsid w:val="00D9560C"/>
    <w:rsid w:val="00DA0A15"/>
    <w:rsid w:val="00DB73A3"/>
    <w:rsid w:val="00DD2202"/>
    <w:rsid w:val="00DE271E"/>
    <w:rsid w:val="00DE3896"/>
    <w:rsid w:val="00DF06F7"/>
    <w:rsid w:val="00DF301E"/>
    <w:rsid w:val="00E01175"/>
    <w:rsid w:val="00E075A9"/>
    <w:rsid w:val="00E13927"/>
    <w:rsid w:val="00E20B21"/>
    <w:rsid w:val="00E252E3"/>
    <w:rsid w:val="00E27E03"/>
    <w:rsid w:val="00E3071C"/>
    <w:rsid w:val="00E42BFE"/>
    <w:rsid w:val="00E463D6"/>
    <w:rsid w:val="00E52649"/>
    <w:rsid w:val="00E71B04"/>
    <w:rsid w:val="00E8015F"/>
    <w:rsid w:val="00E86235"/>
    <w:rsid w:val="00EA6E8B"/>
    <w:rsid w:val="00EB1D27"/>
    <w:rsid w:val="00EB371B"/>
    <w:rsid w:val="00EE4E4C"/>
    <w:rsid w:val="00EE6D97"/>
    <w:rsid w:val="00EE7AD3"/>
    <w:rsid w:val="00EF2D8C"/>
    <w:rsid w:val="00F05DBF"/>
    <w:rsid w:val="00F175A3"/>
    <w:rsid w:val="00F3704C"/>
    <w:rsid w:val="00F46900"/>
    <w:rsid w:val="00F52D7C"/>
    <w:rsid w:val="00F60EB4"/>
    <w:rsid w:val="00F654B0"/>
    <w:rsid w:val="00F6587D"/>
    <w:rsid w:val="00F85633"/>
    <w:rsid w:val="00F87A98"/>
    <w:rsid w:val="00F97138"/>
    <w:rsid w:val="00FA1545"/>
    <w:rsid w:val="00FA2527"/>
    <w:rsid w:val="00FC04CE"/>
    <w:rsid w:val="00FD2956"/>
    <w:rsid w:val="00FD5194"/>
    <w:rsid w:val="00FE591E"/>
    <w:rsid w:val="00FF139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5E2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uiPriority="35"/>
    <w:lsdException w:name="annotation reference"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tabs>
        <w:tab w:val="clear" w:pos="1211"/>
        <w:tab w:val="num" w:pos="851"/>
      </w:tabs>
      <w:spacing w:line="500" w:lineRule="exact"/>
      <w:ind w:left="851"/>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iPriority w:val="35"/>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Tahoma" w:hAnsi="Tahom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uiPriority="35"/>
    <w:lsdException w:name="annotation reference"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tabs>
        <w:tab w:val="clear" w:pos="1211"/>
        <w:tab w:val="num" w:pos="851"/>
      </w:tabs>
      <w:spacing w:line="500" w:lineRule="exact"/>
      <w:ind w:left="851"/>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iPriority w:val="35"/>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Tahoma" w:hAnsi="Tahom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2160">
      <w:bodyDiv w:val="1"/>
      <w:marLeft w:val="0"/>
      <w:marRight w:val="0"/>
      <w:marTop w:val="0"/>
      <w:marBottom w:val="0"/>
      <w:divBdr>
        <w:top w:val="none" w:sz="0" w:space="0" w:color="auto"/>
        <w:left w:val="none" w:sz="0" w:space="0" w:color="auto"/>
        <w:bottom w:val="none" w:sz="0" w:space="0" w:color="auto"/>
        <w:right w:val="none" w:sz="0" w:space="0" w:color="auto"/>
      </w:divBdr>
    </w:div>
    <w:div w:id="119762834">
      <w:bodyDiv w:val="1"/>
      <w:marLeft w:val="0"/>
      <w:marRight w:val="0"/>
      <w:marTop w:val="0"/>
      <w:marBottom w:val="0"/>
      <w:divBdr>
        <w:top w:val="none" w:sz="0" w:space="0" w:color="auto"/>
        <w:left w:val="none" w:sz="0" w:space="0" w:color="auto"/>
        <w:bottom w:val="none" w:sz="0" w:space="0" w:color="auto"/>
        <w:right w:val="none" w:sz="0" w:space="0" w:color="auto"/>
      </w:divBdr>
    </w:div>
    <w:div w:id="130442679">
      <w:bodyDiv w:val="1"/>
      <w:marLeft w:val="0"/>
      <w:marRight w:val="0"/>
      <w:marTop w:val="0"/>
      <w:marBottom w:val="0"/>
      <w:divBdr>
        <w:top w:val="none" w:sz="0" w:space="0" w:color="auto"/>
        <w:left w:val="none" w:sz="0" w:space="0" w:color="auto"/>
        <w:bottom w:val="none" w:sz="0" w:space="0" w:color="auto"/>
        <w:right w:val="none" w:sz="0" w:space="0" w:color="auto"/>
      </w:divBdr>
    </w:div>
    <w:div w:id="226188562">
      <w:bodyDiv w:val="1"/>
      <w:marLeft w:val="0"/>
      <w:marRight w:val="0"/>
      <w:marTop w:val="0"/>
      <w:marBottom w:val="0"/>
      <w:divBdr>
        <w:top w:val="none" w:sz="0" w:space="0" w:color="auto"/>
        <w:left w:val="none" w:sz="0" w:space="0" w:color="auto"/>
        <w:bottom w:val="none" w:sz="0" w:space="0" w:color="auto"/>
        <w:right w:val="none" w:sz="0" w:space="0" w:color="auto"/>
      </w:divBdr>
    </w:div>
    <w:div w:id="234358159">
      <w:bodyDiv w:val="1"/>
      <w:marLeft w:val="0"/>
      <w:marRight w:val="0"/>
      <w:marTop w:val="0"/>
      <w:marBottom w:val="0"/>
      <w:divBdr>
        <w:top w:val="none" w:sz="0" w:space="0" w:color="auto"/>
        <w:left w:val="none" w:sz="0" w:space="0" w:color="auto"/>
        <w:bottom w:val="none" w:sz="0" w:space="0" w:color="auto"/>
        <w:right w:val="none" w:sz="0" w:space="0" w:color="auto"/>
      </w:divBdr>
    </w:div>
    <w:div w:id="368192672">
      <w:bodyDiv w:val="1"/>
      <w:marLeft w:val="0"/>
      <w:marRight w:val="0"/>
      <w:marTop w:val="0"/>
      <w:marBottom w:val="0"/>
      <w:divBdr>
        <w:top w:val="none" w:sz="0" w:space="0" w:color="auto"/>
        <w:left w:val="none" w:sz="0" w:space="0" w:color="auto"/>
        <w:bottom w:val="none" w:sz="0" w:space="0" w:color="auto"/>
        <w:right w:val="none" w:sz="0" w:space="0" w:color="auto"/>
      </w:divBdr>
    </w:div>
    <w:div w:id="420372672">
      <w:bodyDiv w:val="1"/>
      <w:marLeft w:val="0"/>
      <w:marRight w:val="0"/>
      <w:marTop w:val="0"/>
      <w:marBottom w:val="0"/>
      <w:divBdr>
        <w:top w:val="none" w:sz="0" w:space="0" w:color="auto"/>
        <w:left w:val="none" w:sz="0" w:space="0" w:color="auto"/>
        <w:bottom w:val="none" w:sz="0" w:space="0" w:color="auto"/>
        <w:right w:val="none" w:sz="0" w:space="0" w:color="auto"/>
      </w:divBdr>
    </w:div>
    <w:div w:id="470250935">
      <w:bodyDiv w:val="1"/>
      <w:marLeft w:val="0"/>
      <w:marRight w:val="0"/>
      <w:marTop w:val="0"/>
      <w:marBottom w:val="0"/>
      <w:divBdr>
        <w:top w:val="none" w:sz="0" w:space="0" w:color="auto"/>
        <w:left w:val="none" w:sz="0" w:space="0" w:color="auto"/>
        <w:bottom w:val="none" w:sz="0" w:space="0" w:color="auto"/>
        <w:right w:val="none" w:sz="0" w:space="0" w:color="auto"/>
      </w:divBdr>
    </w:div>
    <w:div w:id="652569545">
      <w:bodyDiv w:val="1"/>
      <w:marLeft w:val="0"/>
      <w:marRight w:val="0"/>
      <w:marTop w:val="0"/>
      <w:marBottom w:val="0"/>
      <w:divBdr>
        <w:top w:val="none" w:sz="0" w:space="0" w:color="auto"/>
        <w:left w:val="none" w:sz="0" w:space="0" w:color="auto"/>
        <w:bottom w:val="none" w:sz="0" w:space="0" w:color="auto"/>
        <w:right w:val="none" w:sz="0" w:space="0" w:color="auto"/>
      </w:divBdr>
    </w:div>
    <w:div w:id="694503816">
      <w:bodyDiv w:val="1"/>
      <w:marLeft w:val="0"/>
      <w:marRight w:val="0"/>
      <w:marTop w:val="0"/>
      <w:marBottom w:val="0"/>
      <w:divBdr>
        <w:top w:val="none" w:sz="0" w:space="0" w:color="auto"/>
        <w:left w:val="none" w:sz="0" w:space="0" w:color="auto"/>
        <w:bottom w:val="none" w:sz="0" w:space="0" w:color="auto"/>
        <w:right w:val="none" w:sz="0" w:space="0" w:color="auto"/>
      </w:divBdr>
    </w:div>
    <w:div w:id="715659406">
      <w:bodyDiv w:val="1"/>
      <w:marLeft w:val="0"/>
      <w:marRight w:val="0"/>
      <w:marTop w:val="0"/>
      <w:marBottom w:val="0"/>
      <w:divBdr>
        <w:top w:val="none" w:sz="0" w:space="0" w:color="auto"/>
        <w:left w:val="none" w:sz="0" w:space="0" w:color="auto"/>
        <w:bottom w:val="none" w:sz="0" w:space="0" w:color="auto"/>
        <w:right w:val="none" w:sz="0" w:space="0" w:color="auto"/>
      </w:divBdr>
    </w:div>
    <w:div w:id="811598682">
      <w:bodyDiv w:val="1"/>
      <w:marLeft w:val="0"/>
      <w:marRight w:val="0"/>
      <w:marTop w:val="0"/>
      <w:marBottom w:val="0"/>
      <w:divBdr>
        <w:top w:val="none" w:sz="0" w:space="0" w:color="auto"/>
        <w:left w:val="none" w:sz="0" w:space="0" w:color="auto"/>
        <w:bottom w:val="none" w:sz="0" w:space="0" w:color="auto"/>
        <w:right w:val="none" w:sz="0" w:space="0" w:color="auto"/>
      </w:divBdr>
    </w:div>
    <w:div w:id="839345914">
      <w:bodyDiv w:val="1"/>
      <w:marLeft w:val="0"/>
      <w:marRight w:val="0"/>
      <w:marTop w:val="0"/>
      <w:marBottom w:val="0"/>
      <w:divBdr>
        <w:top w:val="none" w:sz="0" w:space="0" w:color="auto"/>
        <w:left w:val="none" w:sz="0" w:space="0" w:color="auto"/>
        <w:bottom w:val="none" w:sz="0" w:space="0" w:color="auto"/>
        <w:right w:val="none" w:sz="0" w:space="0" w:color="auto"/>
      </w:divBdr>
    </w:div>
    <w:div w:id="869338749">
      <w:bodyDiv w:val="1"/>
      <w:marLeft w:val="0"/>
      <w:marRight w:val="0"/>
      <w:marTop w:val="0"/>
      <w:marBottom w:val="0"/>
      <w:divBdr>
        <w:top w:val="none" w:sz="0" w:space="0" w:color="auto"/>
        <w:left w:val="none" w:sz="0" w:space="0" w:color="auto"/>
        <w:bottom w:val="none" w:sz="0" w:space="0" w:color="auto"/>
        <w:right w:val="none" w:sz="0" w:space="0" w:color="auto"/>
      </w:divBdr>
    </w:div>
    <w:div w:id="930427265">
      <w:bodyDiv w:val="1"/>
      <w:marLeft w:val="0"/>
      <w:marRight w:val="0"/>
      <w:marTop w:val="0"/>
      <w:marBottom w:val="0"/>
      <w:divBdr>
        <w:top w:val="none" w:sz="0" w:space="0" w:color="auto"/>
        <w:left w:val="none" w:sz="0" w:space="0" w:color="auto"/>
        <w:bottom w:val="none" w:sz="0" w:space="0" w:color="auto"/>
        <w:right w:val="none" w:sz="0" w:space="0" w:color="auto"/>
      </w:divBdr>
    </w:div>
    <w:div w:id="958223434">
      <w:bodyDiv w:val="1"/>
      <w:marLeft w:val="0"/>
      <w:marRight w:val="0"/>
      <w:marTop w:val="0"/>
      <w:marBottom w:val="0"/>
      <w:divBdr>
        <w:top w:val="none" w:sz="0" w:space="0" w:color="auto"/>
        <w:left w:val="none" w:sz="0" w:space="0" w:color="auto"/>
        <w:bottom w:val="none" w:sz="0" w:space="0" w:color="auto"/>
        <w:right w:val="none" w:sz="0" w:space="0" w:color="auto"/>
      </w:divBdr>
    </w:div>
    <w:div w:id="1056975464">
      <w:bodyDiv w:val="1"/>
      <w:marLeft w:val="0"/>
      <w:marRight w:val="0"/>
      <w:marTop w:val="0"/>
      <w:marBottom w:val="0"/>
      <w:divBdr>
        <w:top w:val="none" w:sz="0" w:space="0" w:color="auto"/>
        <w:left w:val="none" w:sz="0" w:space="0" w:color="auto"/>
        <w:bottom w:val="none" w:sz="0" w:space="0" w:color="auto"/>
        <w:right w:val="none" w:sz="0" w:space="0" w:color="auto"/>
      </w:divBdr>
    </w:div>
    <w:div w:id="1085683838">
      <w:bodyDiv w:val="1"/>
      <w:marLeft w:val="0"/>
      <w:marRight w:val="0"/>
      <w:marTop w:val="0"/>
      <w:marBottom w:val="0"/>
      <w:divBdr>
        <w:top w:val="none" w:sz="0" w:space="0" w:color="auto"/>
        <w:left w:val="none" w:sz="0" w:space="0" w:color="auto"/>
        <w:bottom w:val="none" w:sz="0" w:space="0" w:color="auto"/>
        <w:right w:val="none" w:sz="0" w:space="0" w:color="auto"/>
      </w:divBdr>
    </w:div>
    <w:div w:id="1088498707">
      <w:bodyDiv w:val="1"/>
      <w:marLeft w:val="0"/>
      <w:marRight w:val="0"/>
      <w:marTop w:val="0"/>
      <w:marBottom w:val="0"/>
      <w:divBdr>
        <w:top w:val="none" w:sz="0" w:space="0" w:color="auto"/>
        <w:left w:val="none" w:sz="0" w:space="0" w:color="auto"/>
        <w:bottom w:val="none" w:sz="0" w:space="0" w:color="auto"/>
        <w:right w:val="none" w:sz="0" w:space="0" w:color="auto"/>
      </w:divBdr>
    </w:div>
    <w:div w:id="1206987310">
      <w:bodyDiv w:val="1"/>
      <w:marLeft w:val="0"/>
      <w:marRight w:val="0"/>
      <w:marTop w:val="0"/>
      <w:marBottom w:val="0"/>
      <w:divBdr>
        <w:top w:val="none" w:sz="0" w:space="0" w:color="auto"/>
        <w:left w:val="none" w:sz="0" w:space="0" w:color="auto"/>
        <w:bottom w:val="none" w:sz="0" w:space="0" w:color="auto"/>
        <w:right w:val="none" w:sz="0" w:space="0" w:color="auto"/>
      </w:divBdr>
    </w:div>
    <w:div w:id="1208761354">
      <w:bodyDiv w:val="1"/>
      <w:marLeft w:val="0"/>
      <w:marRight w:val="0"/>
      <w:marTop w:val="0"/>
      <w:marBottom w:val="0"/>
      <w:divBdr>
        <w:top w:val="none" w:sz="0" w:space="0" w:color="auto"/>
        <w:left w:val="none" w:sz="0" w:space="0" w:color="auto"/>
        <w:bottom w:val="none" w:sz="0" w:space="0" w:color="auto"/>
        <w:right w:val="none" w:sz="0" w:space="0" w:color="auto"/>
      </w:divBdr>
    </w:div>
    <w:div w:id="1396322652">
      <w:bodyDiv w:val="1"/>
      <w:marLeft w:val="0"/>
      <w:marRight w:val="0"/>
      <w:marTop w:val="0"/>
      <w:marBottom w:val="0"/>
      <w:divBdr>
        <w:top w:val="none" w:sz="0" w:space="0" w:color="auto"/>
        <w:left w:val="none" w:sz="0" w:space="0" w:color="auto"/>
        <w:bottom w:val="none" w:sz="0" w:space="0" w:color="auto"/>
        <w:right w:val="none" w:sz="0" w:space="0" w:color="auto"/>
      </w:divBdr>
    </w:div>
    <w:div w:id="1412266894">
      <w:bodyDiv w:val="1"/>
      <w:marLeft w:val="0"/>
      <w:marRight w:val="0"/>
      <w:marTop w:val="0"/>
      <w:marBottom w:val="0"/>
      <w:divBdr>
        <w:top w:val="none" w:sz="0" w:space="0" w:color="auto"/>
        <w:left w:val="none" w:sz="0" w:space="0" w:color="auto"/>
        <w:bottom w:val="none" w:sz="0" w:space="0" w:color="auto"/>
        <w:right w:val="none" w:sz="0" w:space="0" w:color="auto"/>
      </w:divBdr>
    </w:div>
    <w:div w:id="1424179102">
      <w:bodyDiv w:val="1"/>
      <w:marLeft w:val="0"/>
      <w:marRight w:val="0"/>
      <w:marTop w:val="0"/>
      <w:marBottom w:val="0"/>
      <w:divBdr>
        <w:top w:val="none" w:sz="0" w:space="0" w:color="auto"/>
        <w:left w:val="none" w:sz="0" w:space="0" w:color="auto"/>
        <w:bottom w:val="none" w:sz="0" w:space="0" w:color="auto"/>
        <w:right w:val="none" w:sz="0" w:space="0" w:color="auto"/>
      </w:divBdr>
    </w:div>
    <w:div w:id="1468203526">
      <w:bodyDiv w:val="1"/>
      <w:marLeft w:val="0"/>
      <w:marRight w:val="0"/>
      <w:marTop w:val="0"/>
      <w:marBottom w:val="0"/>
      <w:divBdr>
        <w:top w:val="none" w:sz="0" w:space="0" w:color="auto"/>
        <w:left w:val="none" w:sz="0" w:space="0" w:color="auto"/>
        <w:bottom w:val="none" w:sz="0" w:space="0" w:color="auto"/>
        <w:right w:val="none" w:sz="0" w:space="0" w:color="auto"/>
      </w:divBdr>
    </w:div>
    <w:div w:id="1513841017">
      <w:bodyDiv w:val="1"/>
      <w:marLeft w:val="0"/>
      <w:marRight w:val="0"/>
      <w:marTop w:val="0"/>
      <w:marBottom w:val="0"/>
      <w:divBdr>
        <w:top w:val="none" w:sz="0" w:space="0" w:color="auto"/>
        <w:left w:val="none" w:sz="0" w:space="0" w:color="auto"/>
        <w:bottom w:val="none" w:sz="0" w:space="0" w:color="auto"/>
        <w:right w:val="none" w:sz="0" w:space="0" w:color="auto"/>
      </w:divBdr>
    </w:div>
    <w:div w:id="1516067930">
      <w:bodyDiv w:val="1"/>
      <w:marLeft w:val="0"/>
      <w:marRight w:val="0"/>
      <w:marTop w:val="0"/>
      <w:marBottom w:val="0"/>
      <w:divBdr>
        <w:top w:val="none" w:sz="0" w:space="0" w:color="auto"/>
        <w:left w:val="none" w:sz="0" w:space="0" w:color="auto"/>
        <w:bottom w:val="none" w:sz="0" w:space="0" w:color="auto"/>
        <w:right w:val="none" w:sz="0" w:space="0" w:color="auto"/>
      </w:divBdr>
    </w:div>
    <w:div w:id="1711488746">
      <w:bodyDiv w:val="1"/>
      <w:marLeft w:val="0"/>
      <w:marRight w:val="0"/>
      <w:marTop w:val="0"/>
      <w:marBottom w:val="0"/>
      <w:divBdr>
        <w:top w:val="none" w:sz="0" w:space="0" w:color="auto"/>
        <w:left w:val="none" w:sz="0" w:space="0" w:color="auto"/>
        <w:bottom w:val="none" w:sz="0" w:space="0" w:color="auto"/>
        <w:right w:val="none" w:sz="0" w:space="0" w:color="auto"/>
      </w:divBdr>
    </w:div>
    <w:div w:id="1777290902">
      <w:bodyDiv w:val="1"/>
      <w:marLeft w:val="0"/>
      <w:marRight w:val="0"/>
      <w:marTop w:val="0"/>
      <w:marBottom w:val="0"/>
      <w:divBdr>
        <w:top w:val="none" w:sz="0" w:space="0" w:color="auto"/>
        <w:left w:val="none" w:sz="0" w:space="0" w:color="auto"/>
        <w:bottom w:val="none" w:sz="0" w:space="0" w:color="auto"/>
        <w:right w:val="none" w:sz="0" w:space="0" w:color="auto"/>
      </w:divBdr>
    </w:div>
    <w:div w:id="1791901459">
      <w:bodyDiv w:val="1"/>
      <w:marLeft w:val="0"/>
      <w:marRight w:val="0"/>
      <w:marTop w:val="0"/>
      <w:marBottom w:val="0"/>
      <w:divBdr>
        <w:top w:val="none" w:sz="0" w:space="0" w:color="auto"/>
        <w:left w:val="none" w:sz="0" w:space="0" w:color="auto"/>
        <w:bottom w:val="none" w:sz="0" w:space="0" w:color="auto"/>
        <w:right w:val="none" w:sz="0" w:space="0" w:color="auto"/>
      </w:divBdr>
    </w:div>
    <w:div w:id="1925802245">
      <w:bodyDiv w:val="1"/>
      <w:marLeft w:val="0"/>
      <w:marRight w:val="0"/>
      <w:marTop w:val="0"/>
      <w:marBottom w:val="0"/>
      <w:divBdr>
        <w:top w:val="none" w:sz="0" w:space="0" w:color="auto"/>
        <w:left w:val="none" w:sz="0" w:space="0" w:color="auto"/>
        <w:bottom w:val="none" w:sz="0" w:space="0" w:color="auto"/>
        <w:right w:val="none" w:sz="0" w:space="0" w:color="auto"/>
      </w:divBdr>
    </w:div>
    <w:div w:id="1942835453">
      <w:bodyDiv w:val="1"/>
      <w:marLeft w:val="0"/>
      <w:marRight w:val="0"/>
      <w:marTop w:val="0"/>
      <w:marBottom w:val="0"/>
      <w:divBdr>
        <w:top w:val="none" w:sz="0" w:space="0" w:color="auto"/>
        <w:left w:val="none" w:sz="0" w:space="0" w:color="auto"/>
        <w:bottom w:val="none" w:sz="0" w:space="0" w:color="auto"/>
        <w:right w:val="none" w:sz="0" w:space="0" w:color="auto"/>
      </w:divBdr>
    </w:div>
    <w:div w:id="1956325822">
      <w:bodyDiv w:val="1"/>
      <w:marLeft w:val="0"/>
      <w:marRight w:val="0"/>
      <w:marTop w:val="0"/>
      <w:marBottom w:val="0"/>
      <w:divBdr>
        <w:top w:val="none" w:sz="0" w:space="0" w:color="auto"/>
        <w:left w:val="none" w:sz="0" w:space="0" w:color="auto"/>
        <w:bottom w:val="none" w:sz="0" w:space="0" w:color="auto"/>
        <w:right w:val="none" w:sz="0" w:space="0" w:color="auto"/>
      </w:divBdr>
    </w:div>
    <w:div w:id="1965967774">
      <w:bodyDiv w:val="1"/>
      <w:marLeft w:val="0"/>
      <w:marRight w:val="0"/>
      <w:marTop w:val="0"/>
      <w:marBottom w:val="0"/>
      <w:divBdr>
        <w:top w:val="none" w:sz="0" w:space="0" w:color="auto"/>
        <w:left w:val="none" w:sz="0" w:space="0" w:color="auto"/>
        <w:bottom w:val="none" w:sz="0" w:space="0" w:color="auto"/>
        <w:right w:val="none" w:sz="0" w:space="0" w:color="auto"/>
      </w:divBdr>
    </w:div>
    <w:div w:id="2048531339">
      <w:bodyDiv w:val="1"/>
      <w:marLeft w:val="0"/>
      <w:marRight w:val="0"/>
      <w:marTop w:val="0"/>
      <w:marBottom w:val="0"/>
      <w:divBdr>
        <w:top w:val="none" w:sz="0" w:space="0" w:color="auto"/>
        <w:left w:val="none" w:sz="0" w:space="0" w:color="auto"/>
        <w:bottom w:val="none" w:sz="0" w:space="0" w:color="auto"/>
        <w:right w:val="none" w:sz="0" w:space="0" w:color="auto"/>
      </w:divBdr>
    </w:div>
    <w:div w:id="206163400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kinggemeenten.nl/secties/leveranciersmanagement/producten/addendum-11-wabo-bag-services" TargetMode="External"/><Relationship Id="rId34" Type="http://schemas.openxmlformats.org/officeDocument/2006/relationships/hyperlink" Target="https://www.kinggemeenten.nl/secties/leveranciersmanagement/convenant-en-addenda" TargetMode="External"/><Relationship Id="rId42"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tuftestplatform.nl/" TargetMode="External"/><Relationship Id="rId33" Type="http://schemas.openxmlformats.org/officeDocument/2006/relationships/image" Target="media/image7.png"/><Relationship Id="rId38" Type="http://schemas.openxmlformats.org/officeDocument/2006/relationships/header" Target="header5.xml"/><Relationship Id="rId46"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new.kinggemeenten.nl/operatie-nup/document/handreiking-leverings-en-acceptatievoorwaarden-ict" TargetMode="External"/><Relationship Id="rId29" Type="http://schemas.openxmlformats.org/officeDocument/2006/relationships/image" Target="media/image5.emf"/><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tuftestplatform.nl/" TargetMode="External"/><Relationship Id="rId32" Type="http://schemas.openxmlformats.org/officeDocument/2006/relationships/oleObject" Target="embeddings/oleObject3.bin"/><Relationship Id="rId37" Type="http://schemas.openxmlformats.org/officeDocument/2006/relationships/image" Target="media/image8.emf"/><Relationship Id="rId40" Type="http://schemas.openxmlformats.org/officeDocument/2006/relationships/footer" Target="footer4.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new.kinggemeenten.nl/operatie-nup/ondersteuning/leveranciersmanagement" TargetMode="External"/><Relationship Id="rId28" Type="http://schemas.openxmlformats.org/officeDocument/2006/relationships/oleObject" Target="embeddings/oleObject1.bin"/><Relationship Id="rId36" Type="http://schemas.openxmlformats.org/officeDocument/2006/relationships/hyperlink" Target="http://www.stuftestplatform.nl/" TargetMode="External"/><Relationship Id="rId10" Type="http://schemas.openxmlformats.org/officeDocument/2006/relationships/footnotes" Target="footnotes.xml"/><Relationship Id="rId19" Type="http://schemas.openxmlformats.org/officeDocument/2006/relationships/hyperlink" Target="https://new.kinggemeenten.nl/gemma/stuf/koppelvlakken/wabo-bag" TargetMode="External"/><Relationship Id="rId31" Type="http://schemas.openxmlformats.org/officeDocument/2006/relationships/image" Target="media/image6.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yperlink" Target="http://new.kinggemeenten.nl/operatie-nup/ondersteuning/leveranciersmanagement" TargetMode="External"/><Relationship Id="rId27" Type="http://schemas.openxmlformats.org/officeDocument/2006/relationships/image" Target="media/image4.emf"/><Relationship Id="rId30" Type="http://schemas.openxmlformats.org/officeDocument/2006/relationships/oleObject" Target="embeddings/oleObject2.bin"/><Relationship Id="rId35" Type="http://schemas.openxmlformats.org/officeDocument/2006/relationships/hyperlink" Target="https://www.kinggemeenten.nl/secties/leveranciersmanagement/producten/addendum-11-wabo-bag-services" TargetMode="External"/><Relationship Id="rId43"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2.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4.xml><?xml version="1.0" encoding="utf-8"?>
<ds:datastoreItem xmlns:ds="http://schemas.openxmlformats.org/officeDocument/2006/customXml" ds:itemID="{702D4920-CDF9-4866-8798-D61936F9E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2166</Words>
  <Characters>12347</Characters>
  <Application>Microsoft Office Word</Application>
  <DocSecurity>0</DocSecurity>
  <Lines>102</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14485</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Elgersma, Michael</dc:creator>
  <cp:lastModifiedBy>Jan Brinkkemper</cp:lastModifiedBy>
  <cp:revision>12</cp:revision>
  <dcterms:created xsi:type="dcterms:W3CDTF">2014-11-24T10:53:00Z</dcterms:created>
  <dcterms:modified xsi:type="dcterms:W3CDTF">2014-11-24T13:37:00Z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